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1E642">
      <w:pPr>
        <w:spacing w:after="0" w:line="408" w:lineRule="auto"/>
        <w:ind w:left="120"/>
        <w:jc w:val="center"/>
      </w:pPr>
      <w:bookmarkStart w:id="0" w:name="block-62160197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772F46E3">
      <w:pPr>
        <w:spacing w:after="0" w:line="408" w:lineRule="auto"/>
        <w:ind w:left="120"/>
        <w:jc w:val="center"/>
      </w:pPr>
      <w:bookmarkStart w:id="1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2B54A0D1">
      <w:pPr>
        <w:spacing w:after="0" w:line="408" w:lineRule="auto"/>
        <w:ind w:left="120"/>
        <w:jc w:val="center"/>
      </w:pPr>
      <w:bookmarkStart w:id="2" w:name="dc3cea46-96ed-491e-818a-be2785bad2e9"/>
      <w:r>
        <w:rPr>
          <w:rFonts w:ascii="Times New Roman" w:hAnsi="Times New Roman"/>
          <w:b/>
          <w:color w:val="000000"/>
          <w:sz w:val="28"/>
        </w:rPr>
        <w:t>Приморский край, Пограничный муниципальный округ</w:t>
      </w:r>
      <w:bookmarkEnd w:id="2"/>
    </w:p>
    <w:p w14:paraId="2F2FCE2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«ПСОШ № 1 ПМО»</w:t>
      </w:r>
    </w:p>
    <w:p w14:paraId="05AF48AA">
      <w:pPr>
        <w:spacing w:after="0"/>
        <w:ind w:left="120"/>
      </w:pPr>
    </w:p>
    <w:p w14:paraId="381903E3">
      <w:pPr>
        <w:spacing w:after="0"/>
        <w:ind w:left="120"/>
      </w:pPr>
    </w:p>
    <w:p w14:paraId="76C88119">
      <w:pPr>
        <w:spacing w:after="0"/>
        <w:ind w:left="120"/>
      </w:pPr>
    </w:p>
    <w:p w14:paraId="613D8DB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496A8A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4801DE4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РАССМОТРЕНО</w:t>
            </w:r>
          </w:p>
          <w:p w14:paraId="29C965D0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на педагогическом совете</w:t>
            </w:r>
          </w:p>
          <w:p w14:paraId="38A02A27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501BE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протокол №9</w:t>
            </w:r>
          </w:p>
          <w:p w14:paraId="0A9F97BB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71007BB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48DFC7D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СОГЛАСОВАНО</w:t>
            </w:r>
          </w:p>
          <w:p w14:paraId="12A9C41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14:paraId="63925F5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DB7AEB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Подгорный А.А.</w:t>
            </w:r>
          </w:p>
          <w:p w14:paraId="351DAD36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42F3839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45829B3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УТВЕРЖДЕНО</w:t>
            </w:r>
          </w:p>
          <w:p w14:paraId="3F2141FE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  <w:t>Директор</w:t>
            </w:r>
          </w:p>
          <w:p w14:paraId="31C970A9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23ED3A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Тихонова Н.В.</w:t>
            </w:r>
          </w:p>
          <w:p w14:paraId="2C0D494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приказ №1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47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от «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>» 0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 202</w:t>
            </w:r>
            <w:r>
              <w:rPr>
                <w:rFonts w:hint="default"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г.</w:t>
            </w:r>
          </w:p>
          <w:p w14:paraId="0C4202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pPr>
          </w:p>
        </w:tc>
      </w:tr>
    </w:tbl>
    <w:p w14:paraId="0A5FD18F">
      <w:pPr>
        <w:spacing w:before="0" w:after="0"/>
        <w:ind w:left="120"/>
        <w:jc w:val="left"/>
      </w:pPr>
    </w:p>
    <w:p w14:paraId="6DEBDD90">
      <w:pPr>
        <w:spacing w:before="0" w:after="0"/>
        <w:ind w:left="120"/>
        <w:jc w:val="left"/>
      </w:pPr>
    </w:p>
    <w:p w14:paraId="41EA03B5">
      <w:pPr>
        <w:spacing w:before="0" w:after="0"/>
        <w:ind w:left="120"/>
        <w:jc w:val="left"/>
      </w:pPr>
    </w:p>
    <w:p w14:paraId="39404C6E">
      <w:pPr>
        <w:spacing w:before="0" w:after="0"/>
        <w:ind w:left="120"/>
        <w:jc w:val="left"/>
      </w:pPr>
    </w:p>
    <w:p w14:paraId="637D3070">
      <w:pPr>
        <w:spacing w:before="0" w:after="0"/>
        <w:ind w:left="120"/>
        <w:jc w:val="left"/>
      </w:pPr>
    </w:p>
    <w:p w14:paraId="3689A03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РАБОЧАЯ ПРОГРАММА</w:t>
      </w:r>
    </w:p>
    <w:p w14:paraId="494034C0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(ID 7867929)</w:t>
      </w:r>
    </w:p>
    <w:p w14:paraId="1534E79D">
      <w:pPr>
        <w:spacing w:before="0" w:after="0"/>
        <w:ind w:left="120"/>
        <w:jc w:val="center"/>
      </w:pPr>
    </w:p>
    <w:p w14:paraId="35C5757D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/>
          <w:i w:val="0"/>
          <w:color w:val="000000"/>
          <w:sz w:val="28"/>
        </w:rPr>
        <w:t>учебного курса «Алгебра»</w:t>
      </w:r>
    </w:p>
    <w:p w14:paraId="206BE39B">
      <w:pPr>
        <w:spacing w:before="0" w:after="0" w:line="408" w:lineRule="auto"/>
        <w:ind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7-9 классов </w:t>
      </w:r>
    </w:p>
    <w:p w14:paraId="7ABCBF8B">
      <w:pPr>
        <w:spacing w:before="0" w:after="0"/>
        <w:ind w:left="120"/>
        <w:jc w:val="center"/>
      </w:pPr>
    </w:p>
    <w:p w14:paraId="7B7AB778">
      <w:pPr>
        <w:spacing w:before="0" w:after="0"/>
        <w:ind w:left="120"/>
        <w:jc w:val="center"/>
      </w:pPr>
    </w:p>
    <w:p w14:paraId="4387E6BE">
      <w:pPr>
        <w:spacing w:before="0" w:after="0"/>
        <w:ind w:left="120"/>
        <w:jc w:val="center"/>
      </w:pPr>
    </w:p>
    <w:p w14:paraId="586F7C82">
      <w:pPr>
        <w:spacing w:before="0" w:after="0"/>
        <w:ind w:left="120"/>
        <w:jc w:val="center"/>
      </w:pPr>
    </w:p>
    <w:p w14:paraId="545ADCF9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 w14:paraId="74624CBC">
      <w:pPr>
        <w:spacing w:before="0" w:after="0"/>
        <w:ind w:left="120"/>
        <w:jc w:val="center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пгт. Пограничный</w:t>
      </w:r>
    </w:p>
    <w:p w14:paraId="481879BB">
      <w:pPr>
        <w:spacing w:before="0" w:after="0"/>
        <w:ind w:left="120"/>
        <w:jc w:val="left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bookmarkEnd w:id="0"/>
    <w:p w14:paraId="5824902C">
      <w:pPr>
        <w:spacing w:before="0" w:after="0" w:line="264" w:lineRule="auto"/>
        <w:ind w:left="120"/>
        <w:jc w:val="both"/>
      </w:pPr>
      <w:bookmarkStart w:id="3" w:name="block-62160198"/>
      <w:bookmarkStart w:id="45" w:name="_GoBack"/>
      <w:bookmarkEnd w:id="45"/>
      <w:r>
        <w:rPr>
          <w:rFonts w:ascii="Times New Roman" w:hAnsi="Times New Roman"/>
          <w:b/>
          <w:i w:val="0"/>
          <w:color w:val="000000"/>
          <w:sz w:val="28"/>
        </w:rPr>
        <w:t>ПОЯСНИТЕЛЬНАЯ ЗАПИСКА</w:t>
      </w:r>
    </w:p>
    <w:p w14:paraId="46E749CA">
      <w:pPr>
        <w:spacing w:before="0" w:after="0" w:line="264" w:lineRule="auto"/>
        <w:ind w:left="120"/>
        <w:jc w:val="both"/>
      </w:pPr>
    </w:p>
    <w:p w14:paraId="2598CF4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348B1A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FF012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14:paraId="5A19655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0F8C29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71DDA59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1AE64B0">
      <w:pPr>
        <w:spacing w:before="0" w:after="0" w:line="264" w:lineRule="auto"/>
        <w:ind w:firstLine="600"/>
        <w:jc w:val="both"/>
      </w:pPr>
      <w:bookmarkStart w:id="4" w:name="88e7274f-146c-45cf-bb6c-0aa84ae038d1"/>
      <w:r>
        <w:rPr>
          <w:rFonts w:ascii="Times New Roman" w:hAnsi="Times New Roman"/>
          <w:b w:val="0"/>
          <w:i w:val="0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4"/>
    </w:p>
    <w:p w14:paraId="3AFD00A3">
      <w:pPr>
        <w:sectPr>
          <w:pgSz w:w="11906" w:h="16383"/>
          <w:cols w:space="720" w:num="1"/>
        </w:sectPr>
      </w:pPr>
      <w:bookmarkStart w:id="5" w:name="block-62160198"/>
    </w:p>
    <w:bookmarkEnd w:id="3"/>
    <w:bookmarkEnd w:id="5"/>
    <w:p w14:paraId="7CB39B6C">
      <w:pPr>
        <w:spacing w:before="0" w:after="0" w:line="264" w:lineRule="auto"/>
        <w:ind w:left="120"/>
        <w:jc w:val="both"/>
      </w:pPr>
      <w:bookmarkStart w:id="6" w:name="block-62160199"/>
      <w:r>
        <w:rPr>
          <w:rFonts w:ascii="Times New Roman" w:hAnsi="Times New Roman"/>
          <w:b/>
          <w:i w:val="0"/>
          <w:color w:val="000000"/>
          <w:sz w:val="28"/>
        </w:rPr>
        <w:t>СОДЕРЖАНИЕ ОБУЧЕНИЯ</w:t>
      </w:r>
    </w:p>
    <w:p w14:paraId="5F854548">
      <w:pPr>
        <w:spacing w:before="0" w:after="0" w:line="264" w:lineRule="auto"/>
        <w:ind w:left="120"/>
        <w:jc w:val="both"/>
      </w:pPr>
    </w:p>
    <w:p w14:paraId="08AA48D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1F220AAC">
      <w:pPr>
        <w:spacing w:before="0" w:after="0" w:line="264" w:lineRule="auto"/>
        <w:ind w:left="120"/>
        <w:jc w:val="both"/>
      </w:pPr>
    </w:p>
    <w:p w14:paraId="3A352A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18FE914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5D339F9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018ACB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признаков делимости, разложение на множители натуральных чисел.</w:t>
      </w:r>
    </w:p>
    <w:p w14:paraId="5F37BB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Реальные зависимости, в том числе прямая и обратная пропорциональности.</w:t>
      </w:r>
    </w:p>
    <w:p w14:paraId="630F68E4">
      <w:pPr>
        <w:spacing w:before="0" w:after="0" w:line="264" w:lineRule="auto"/>
        <w:ind w:firstLine="600"/>
        <w:jc w:val="both"/>
      </w:pPr>
      <w:bookmarkStart w:id="7" w:name="_Toc124426221"/>
      <w:bookmarkEnd w:id="7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5CDB367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4D121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Свойства степени с натуральным показателем.</w:t>
      </w:r>
    </w:p>
    <w:p w14:paraId="142EABD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69987FB0">
      <w:pPr>
        <w:spacing w:before="0" w:after="0" w:line="264" w:lineRule="auto"/>
        <w:ind w:firstLine="600"/>
        <w:jc w:val="both"/>
      </w:pPr>
      <w:bookmarkStart w:id="8" w:name="_Toc124426222"/>
      <w:bookmarkEnd w:id="8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59D10E5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Уравнение, корень уравнения, правила преобразования уравнения, равносильность уравнений.</w:t>
      </w:r>
    </w:p>
    <w:p w14:paraId="700BF7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ED9CA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04BDDF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1A09AD2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Координата точки на прямой. Числовые промежутки. Расстояние между двумя точками координатной прямой.</w:t>
      </w:r>
    </w:p>
    <w:p w14:paraId="4C88C1D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Прямоугольная система координат, оси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Ox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</w:t>
      </w:r>
      <w:r>
        <w:rPr>
          <w:rFonts w:ascii="Times New Roman" w:hAnsi="Times New Roman"/>
          <w:b w:val="0"/>
          <w:i/>
          <w:color w:val="000000"/>
          <w:sz w:val="28"/>
        </w:rPr>
        <w:t>Oy</w:t>
      </w:r>
      <w:r>
        <w:rPr>
          <w:rFonts w:ascii="Times New Roman" w:hAnsi="Times New Roman"/>
          <w:b w:val="0"/>
          <w:i w:val="0"/>
          <w:color w:val="000000"/>
          <w:sz w:val="28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14:paraId="258F815F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06AF4F0A">
      <w:pPr>
        <w:spacing w:before="0" w:after="0" w:line="264" w:lineRule="auto"/>
        <w:ind w:left="120"/>
        <w:jc w:val="both"/>
      </w:pPr>
    </w:p>
    <w:p w14:paraId="6C1F980F">
      <w:pPr>
        <w:spacing w:before="0" w:after="0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4F60FA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064197F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Степень с целым показателем и её свойства. Стандартная запись числа.</w:t>
      </w:r>
    </w:p>
    <w:p w14:paraId="5A2CAB30">
      <w:pPr>
        <w:spacing w:before="0" w:after="0"/>
        <w:ind w:firstLine="600"/>
        <w:jc w:val="both"/>
      </w:pPr>
      <w:bookmarkStart w:id="9" w:name="_Toc124426225"/>
      <w:r>
        <w:rPr>
          <w:rFonts w:ascii="Times New Roman" w:hAnsi="Times New Roman"/>
          <w:b w:val="0"/>
          <w:i w:val="0"/>
          <w:color w:val="0000FF"/>
          <w:sz w:val="28"/>
        </w:rPr>
        <w:t>Алгебраические выражения</w:t>
      </w:r>
      <w:bookmarkEnd w:id="9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31F2FE9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Квадратный трёхчлен, разложение квадратного трёхчлена на множители.</w:t>
      </w:r>
    </w:p>
    <w:p w14:paraId="0E86814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581D618">
      <w:pPr>
        <w:spacing w:before="0" w:after="0"/>
        <w:ind w:firstLine="600"/>
        <w:jc w:val="both"/>
      </w:pPr>
      <w:bookmarkStart w:id="10" w:name="_Toc124426226"/>
      <w:r>
        <w:rPr>
          <w:rFonts w:ascii="Times New Roman" w:hAnsi="Times New Roman"/>
          <w:b w:val="0"/>
          <w:i w:val="0"/>
          <w:color w:val="0000FF"/>
          <w:sz w:val="28"/>
        </w:rPr>
        <w:t>Уравнения и неравенства</w:t>
      </w:r>
      <w:bookmarkEnd w:id="1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52A5FAE6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02D7FB43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4B623D25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302A463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501DC2B3">
      <w:pPr>
        <w:spacing w:before="0" w:after="0"/>
        <w:ind w:firstLine="600"/>
        <w:jc w:val="both"/>
      </w:pPr>
      <w:bookmarkStart w:id="11" w:name="_Toc124426227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1F42D837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функции. Область определения и множество значений функции. Способы задания функций.</w:t>
      </w:r>
    </w:p>
    <w:p w14:paraId="27F240F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21FFD5B9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x2, y = x3, y = √x, y=|x|. </w:t>
      </w:r>
      <w:r>
        <w:rPr>
          <w:rFonts w:ascii="Times New Roman" w:hAnsi="Times New Roman"/>
          <w:b w:val="0"/>
          <w:i w:val="0"/>
          <w:color w:val="000000"/>
          <w:sz w:val="28"/>
        </w:rPr>
        <w:t>Графическое решение уравнений и систем уравнений.</w:t>
      </w:r>
    </w:p>
    <w:p w14:paraId="08D74D42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0D61E424">
      <w:pPr>
        <w:spacing w:before="0" w:after="0" w:line="264" w:lineRule="auto"/>
        <w:ind w:left="120"/>
        <w:jc w:val="both"/>
      </w:pPr>
    </w:p>
    <w:p w14:paraId="04DADCB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5F342AD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378BE9C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действительных чисел, арифметические действия с действительными числами.</w:t>
      </w:r>
    </w:p>
    <w:p w14:paraId="5D876E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Размеры объектов окружающего мира, длительность процессов в окружающем мире.</w:t>
      </w:r>
    </w:p>
    <w:p w14:paraId="6F9B325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3FF81127">
      <w:pPr>
        <w:spacing w:before="0" w:after="0" w:line="264" w:lineRule="auto"/>
        <w:ind w:firstLine="600"/>
        <w:jc w:val="both"/>
      </w:pPr>
      <w:bookmarkStart w:id="12" w:name="_Toc124426230"/>
      <w:bookmarkEnd w:id="12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5EF4DE6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Линейное уравнение. Решение уравнений, сводящихся к линейным.</w:t>
      </w:r>
    </w:p>
    <w:p w14:paraId="3628523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0C18E4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дробно-рациональных уравнений. Решение текстовых задач алгебраическим методом.</w:t>
      </w:r>
    </w:p>
    <w:p w14:paraId="2383A6F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076F1BD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текстовых задач алгебраическим способом.</w:t>
      </w:r>
    </w:p>
    <w:p w14:paraId="75525D3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Числовые неравенства и их свойства.</w:t>
      </w:r>
    </w:p>
    <w:p w14:paraId="0128288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5115ECCF">
      <w:pPr>
        <w:spacing w:before="0" w:after="0"/>
        <w:ind w:firstLine="600"/>
        <w:jc w:val="both"/>
      </w:pPr>
      <w:bookmarkStart w:id="13" w:name="_Toc124426231"/>
      <w:r>
        <w:rPr>
          <w:rFonts w:ascii="Times New Roman" w:hAnsi="Times New Roman"/>
          <w:b w:val="0"/>
          <w:i w:val="0"/>
          <w:color w:val="0000FF"/>
          <w:sz w:val="28"/>
        </w:rPr>
        <w:t>Функции</w:t>
      </w:r>
      <w:bookmarkEnd w:id="13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31DB41F0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5C7D774B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Графики функций: </w:t>
      </w:r>
      <w:r>
        <w:rPr>
          <w:rFonts w:ascii="Times New Roman" w:hAnsi="Times New Roman"/>
          <w:b w:val="0"/>
          <w:i w:val="0"/>
          <w:color w:val="333333"/>
          <w:sz w:val="28"/>
        </w:rPr>
        <w:t xml:space="preserve">y = kx, y = kx + b, y = k/x, y = x3, y = √x, y = |x| </w:t>
      </w:r>
      <w:r>
        <w:rPr>
          <w:rFonts w:ascii="Times New Roman" w:hAnsi="Times New Roman"/>
          <w:b w:val="0"/>
          <w:i w:val="0"/>
          <w:color w:val="000000"/>
          <w:sz w:val="28"/>
        </w:rPr>
        <w:t>, и их свойства.</w:t>
      </w:r>
    </w:p>
    <w:p w14:paraId="52A898E2">
      <w:pPr>
        <w:spacing w:before="0" w:after="0"/>
        <w:ind w:firstLine="600"/>
        <w:jc w:val="both"/>
      </w:pPr>
      <w:bookmarkStart w:id="14" w:name="_Toc124426232"/>
      <w:r>
        <w:rPr>
          <w:rFonts w:ascii="Times New Roman" w:hAnsi="Times New Roman"/>
          <w:b w:val="0"/>
          <w:i w:val="0"/>
          <w:color w:val="0000FF"/>
          <w:sz w:val="28"/>
        </w:rPr>
        <w:t>Числовые последовательности</w:t>
      </w:r>
      <w:bookmarkEnd w:id="14"/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6A3F9A1A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>-го члена.</w:t>
      </w:r>
    </w:p>
    <w:p w14:paraId="465A19C1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b w:val="0"/>
          <w:i/>
          <w:color w:val="000000"/>
          <w:sz w:val="28"/>
        </w:rPr>
        <w:t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 </w:t>
      </w:r>
      <w:r>
        <w:rPr>
          <w:rFonts w:ascii="Times New Roman" w:hAnsi="Times New Roman"/>
          <w:b w:val="0"/>
          <w:i w:val="0"/>
          <w:color w:val="000000"/>
          <w:sz w:val="28"/>
        </w:rPr>
        <w:t>членов.</w:t>
      </w:r>
    </w:p>
    <w:p w14:paraId="4E9034F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3CA090D">
      <w:pPr>
        <w:sectPr>
          <w:pgSz w:w="11906" w:h="16383"/>
          <w:cols w:space="720" w:num="1"/>
        </w:sectPr>
      </w:pPr>
      <w:bookmarkStart w:id="15" w:name="block-62160199"/>
    </w:p>
    <w:bookmarkEnd w:id="6"/>
    <w:bookmarkEnd w:id="15"/>
    <w:p w14:paraId="6A9331DD">
      <w:pPr>
        <w:spacing w:before="0" w:after="0" w:line="264" w:lineRule="auto"/>
        <w:ind w:left="120"/>
        <w:jc w:val="both"/>
      </w:pPr>
      <w:bookmarkStart w:id="16" w:name="block-62160194"/>
      <w:r>
        <w:rPr>
          <w:rFonts w:ascii="Times New Roman" w:hAnsi="Times New Roman"/>
          <w:b/>
          <w:i w:val="0"/>
          <w:color w:val="000000"/>
          <w:sz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14:paraId="4F27D1BF">
      <w:pPr>
        <w:spacing w:before="0" w:after="0" w:line="264" w:lineRule="auto"/>
        <w:ind w:left="120"/>
        <w:jc w:val="both"/>
      </w:pPr>
    </w:p>
    <w:p w14:paraId="2E6BA265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ЛИЧНОСТНЫЕ РЕЗУЛЬТАТЫ</w:t>
      </w:r>
    </w:p>
    <w:p w14:paraId="3938EE5F">
      <w:pPr>
        <w:spacing w:before="0" w:after="0" w:line="264" w:lineRule="auto"/>
        <w:ind w:left="120"/>
        <w:jc w:val="both"/>
      </w:pPr>
    </w:p>
    <w:p w14:paraId="4C46D64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 </w:t>
      </w:r>
      <w:r>
        <w:rPr>
          <w:rFonts w:ascii="Times New Roman" w:hAnsi="Times New Roman"/>
          <w:b w:val="0"/>
          <w:i w:val="0"/>
          <w:color w:val="000000"/>
          <w:sz w:val="28"/>
        </w:rPr>
        <w:t>освоения программы учебного курса «Алгебра» характеризуются:</w:t>
      </w:r>
    </w:p>
    <w:p w14:paraId="5B37B81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1) патриотическое воспитание:</w:t>
      </w:r>
    </w:p>
    <w:p w14:paraId="33961D8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A20A6A2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2) гражданское и духовно-нравственное воспитание:</w:t>
      </w:r>
    </w:p>
    <w:p w14:paraId="3F975D1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2DF786C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3) трудовое воспитание:</w:t>
      </w:r>
    </w:p>
    <w:p w14:paraId="423F659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106D52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4) эстетическое воспитание:</w:t>
      </w:r>
    </w:p>
    <w:p w14:paraId="5982CB0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ADDFAB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5) ценности научного познания:</w:t>
      </w:r>
    </w:p>
    <w:p w14:paraId="52D8D89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4F606A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6) физическое воспитание, формирование культуры здоровья и эмоционального благополучия:</w:t>
      </w:r>
    </w:p>
    <w:p w14:paraId="7B9BF8D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139E4757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7) экологическое воспитание:</w:t>
      </w:r>
    </w:p>
    <w:p w14:paraId="4887ED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969310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8) адаптация к изменяющимся условиям социальной и природной среды:</w:t>
      </w:r>
    </w:p>
    <w:p w14:paraId="0E3B93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15546F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440085E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66FF80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МЕТАПРЕДМЕТНЫЕ РЕЗУЛЬТАТЫ</w:t>
      </w:r>
    </w:p>
    <w:p w14:paraId="6AF8F045">
      <w:pPr>
        <w:spacing w:before="0" w:after="0" w:line="264" w:lineRule="auto"/>
        <w:ind w:left="120"/>
        <w:jc w:val="both"/>
      </w:pPr>
    </w:p>
    <w:p w14:paraId="5CF72A2B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Познавательные универсальные учебные действия</w:t>
      </w:r>
    </w:p>
    <w:p w14:paraId="7A8654D3">
      <w:pPr>
        <w:spacing w:before="0" w:after="0" w:line="264" w:lineRule="auto"/>
        <w:ind w:left="120"/>
        <w:jc w:val="both"/>
      </w:pPr>
    </w:p>
    <w:p w14:paraId="5466C73A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логические действия:</w:t>
      </w:r>
    </w:p>
    <w:p w14:paraId="79640D24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B8E1657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04E6F6B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C8B83CE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1D925F6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A99E8DC">
      <w:pPr>
        <w:numPr>
          <w:ilvl w:val="0"/>
          <w:numId w:val="1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A57BDF8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8CE73FF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525935B7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06E0DAE3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A56375">
      <w:pPr>
        <w:numPr>
          <w:ilvl w:val="0"/>
          <w:numId w:val="2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003181E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Работа с информацией:</w:t>
      </w:r>
    </w:p>
    <w:p w14:paraId="491AFD4F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недостаточность и избыточность информации, данных, необходимых для решения задачи;</w:t>
      </w:r>
    </w:p>
    <w:p w14:paraId="451C20F0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B35944D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7D5D4A8">
      <w:pPr>
        <w:numPr>
          <w:ilvl w:val="0"/>
          <w:numId w:val="3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65B65C9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Коммуникативные универсальные учебные действия:</w:t>
      </w:r>
    </w:p>
    <w:p w14:paraId="296C7EC6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757A31CF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4280C53D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657ED26E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19F4EFC5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246E29BB">
      <w:pPr>
        <w:numPr>
          <w:ilvl w:val="0"/>
          <w:numId w:val="4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41F31777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Регулятивные универсальные учебные действия</w:t>
      </w:r>
    </w:p>
    <w:p w14:paraId="5B04D75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Самоорганизация:</w:t>
      </w:r>
    </w:p>
    <w:p w14:paraId="544CCDC4">
      <w:pPr>
        <w:numPr>
          <w:ilvl w:val="0"/>
          <w:numId w:val="5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5B172561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Самоконтроль, эмоциональный интеллект:</w:t>
      </w:r>
    </w:p>
    <w:p w14:paraId="51FE1256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самопроверки, самоконтроля процесса и результата решения математической задачи;</w:t>
      </w:r>
    </w:p>
    <w:p w14:paraId="2AAB92DF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9035B6D">
      <w:pPr>
        <w:numPr>
          <w:ilvl w:val="0"/>
          <w:numId w:val="6"/>
        </w:numPr>
        <w:spacing w:before="0" w:after="0" w:line="264" w:lineRule="auto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DC35B2C">
      <w:pPr>
        <w:spacing w:before="0" w:after="0" w:line="264" w:lineRule="auto"/>
        <w:ind w:left="120"/>
        <w:jc w:val="both"/>
      </w:pPr>
    </w:p>
    <w:p w14:paraId="1541FB3D">
      <w:pPr>
        <w:spacing w:before="0" w:after="0" w:line="264" w:lineRule="auto"/>
        <w:ind w:left="12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ПРЕДМЕТНЫЕ РЕЗУЛЬТАТЫ</w:t>
      </w:r>
    </w:p>
    <w:p w14:paraId="6F9C0391">
      <w:pPr>
        <w:spacing w:before="0" w:after="0" w:line="264" w:lineRule="auto"/>
        <w:ind w:left="120"/>
        <w:jc w:val="both"/>
      </w:pPr>
    </w:p>
    <w:p w14:paraId="57030334">
      <w:pPr>
        <w:spacing w:before="0" w:after="0" w:line="264" w:lineRule="auto"/>
        <w:ind w:firstLine="600"/>
        <w:jc w:val="both"/>
      </w:pPr>
      <w:bookmarkStart w:id="17" w:name="_Toc124426234"/>
      <w:bookmarkEnd w:id="17"/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329D1B1A">
      <w:pPr>
        <w:spacing w:before="0" w:after="0" w:line="264" w:lineRule="auto"/>
        <w:ind w:firstLine="600"/>
        <w:jc w:val="both"/>
      </w:pPr>
      <w:bookmarkStart w:id="18" w:name="_Toc124426235"/>
      <w:bookmarkEnd w:id="18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50AA295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Выполнять, сочетая устные и письменные приёмы, арифметические действия с рациональными числами.</w:t>
      </w:r>
    </w:p>
    <w:p w14:paraId="2D921D6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051022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B2F873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числа.</w:t>
      </w:r>
    </w:p>
    <w:p w14:paraId="10F35F7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числа.</w:t>
      </w:r>
    </w:p>
    <w:p w14:paraId="71E1DBB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14:paraId="3EA275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признаки делимости, разложение на множители натуральных чисел.</w:t>
      </w:r>
    </w:p>
    <w:p w14:paraId="0EC8237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14:paraId="7EF21847">
      <w:pPr>
        <w:spacing w:before="0" w:after="0" w:line="264" w:lineRule="auto"/>
        <w:ind w:firstLine="600"/>
        <w:jc w:val="both"/>
      </w:pPr>
      <w:bookmarkStart w:id="19" w:name="_Toc124426236"/>
      <w:bookmarkEnd w:id="19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74B60E7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6696421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буквенных выражений при заданных значениях переменных.</w:t>
      </w:r>
    </w:p>
    <w:p w14:paraId="0BEEDCE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преобразования целого выражения в многочлен приведением подобных слагаемых, раскрытием скобок.</w:t>
      </w:r>
    </w:p>
    <w:p w14:paraId="708B93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7F534C3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707DCF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14:paraId="551D75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свойства степеней с натуральными показателями для преобразования выражений.</w:t>
      </w:r>
    </w:p>
    <w:p w14:paraId="62E1E5EA">
      <w:pPr>
        <w:spacing w:before="0" w:after="0" w:line="264" w:lineRule="auto"/>
        <w:ind w:firstLine="600"/>
        <w:jc w:val="both"/>
      </w:pPr>
      <w:bookmarkStart w:id="20" w:name="_Toc124426237"/>
      <w:bookmarkEnd w:id="20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4C75B73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14:paraId="061E531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графические методы при решении линейных уравнений и их систем.</w:t>
      </w:r>
    </w:p>
    <w:p w14:paraId="43EEACA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Подбирать примеры пар чисел, являющихся решением линейного уравнения с двумя переменными.</w:t>
      </w:r>
    </w:p>
    <w:p w14:paraId="5180F8F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14:paraId="32527F0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переменными, в том числе графически.</w:t>
      </w:r>
    </w:p>
    <w:p w14:paraId="2D4392C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14:paraId="2F65E449">
      <w:pPr>
        <w:spacing w:before="0" w:after="0" w:line="264" w:lineRule="auto"/>
        <w:ind w:firstLine="600"/>
        <w:jc w:val="both"/>
      </w:pPr>
      <w:bookmarkStart w:id="21" w:name="_Toc124426238"/>
      <w:bookmarkEnd w:id="21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665749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19CA702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14:paraId="7B0FA50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14:paraId="0F1A75E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значение функции по значению её аргумента.</w:t>
      </w:r>
    </w:p>
    <w:p w14:paraId="4A1CA79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3BE2ABF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6CAF2918">
      <w:pPr>
        <w:spacing w:before="0" w:after="0" w:line="264" w:lineRule="auto"/>
        <w:ind w:firstLine="600"/>
        <w:jc w:val="both"/>
      </w:pPr>
      <w:bookmarkStart w:id="22" w:name="_Toc124426240"/>
      <w:bookmarkEnd w:id="22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385EF18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4FF97A4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2C922B2A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записи больших и малых чисел с помощью десятичных дробей и степеней числа 10.</w:t>
      </w:r>
    </w:p>
    <w:p w14:paraId="493BE343">
      <w:pPr>
        <w:spacing w:before="0" w:after="0" w:line="264" w:lineRule="auto"/>
        <w:ind w:firstLine="600"/>
        <w:jc w:val="both"/>
      </w:pPr>
      <w:bookmarkStart w:id="23" w:name="_Toc124426241"/>
      <w:bookmarkEnd w:id="23"/>
      <w:r>
        <w:rPr>
          <w:rFonts w:ascii="Times New Roman" w:hAnsi="Times New Roman"/>
          <w:b/>
          <w:i w:val="0"/>
          <w:color w:val="000000"/>
          <w:sz w:val="28"/>
        </w:rPr>
        <w:t>Алгебраические выражения</w:t>
      </w:r>
    </w:p>
    <w:p w14:paraId="7A68FD9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5AC3AF5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101D8EB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Раскладывать квадратный трёхчлен на множители.</w:t>
      </w:r>
    </w:p>
    <w:p w14:paraId="0BF7BA8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416C88AD">
      <w:pPr>
        <w:spacing w:before="0" w:after="0" w:line="264" w:lineRule="auto"/>
        <w:ind w:firstLine="600"/>
        <w:jc w:val="both"/>
      </w:pPr>
      <w:bookmarkStart w:id="24" w:name="_Toc124426242"/>
      <w:bookmarkEnd w:id="24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2A82AAA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723445C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7813B1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11F2D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01CE2ED8">
      <w:pPr>
        <w:spacing w:before="0" w:after="0" w:line="264" w:lineRule="auto"/>
        <w:ind w:firstLine="600"/>
        <w:jc w:val="both"/>
      </w:pPr>
      <w:bookmarkStart w:id="25" w:name="_Toc124426243"/>
      <w:bookmarkEnd w:id="25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4AA3C5B0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7B30CFBE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графики элементарных функций вида:</w:t>
      </w:r>
    </w:p>
    <w:p w14:paraId="2B93265D">
      <w:pPr>
        <w:spacing w:before="0" w:after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y = k/x, y = x2, y = x3,y = |x|, y = √x, описывать свойства числовой функции по её графику.</w:t>
      </w:r>
    </w:p>
    <w:p w14:paraId="7F3AFE0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 w:val="0"/>
          <w:color w:val="000000"/>
          <w:sz w:val="28"/>
        </w:rPr>
        <w:t>в 9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обучающийся получит следующие предметные результаты:</w:t>
      </w:r>
    </w:p>
    <w:p w14:paraId="57995A7C">
      <w:pPr>
        <w:spacing w:before="0" w:after="0" w:line="264" w:lineRule="auto"/>
        <w:ind w:firstLine="600"/>
        <w:jc w:val="both"/>
      </w:pPr>
      <w:bookmarkStart w:id="26" w:name="_Toc124426245"/>
      <w:bookmarkEnd w:id="26"/>
      <w:r>
        <w:rPr>
          <w:rFonts w:ascii="Times New Roman" w:hAnsi="Times New Roman"/>
          <w:b/>
          <w:i w:val="0"/>
          <w:color w:val="000000"/>
          <w:sz w:val="28"/>
        </w:rPr>
        <w:t>Числа и вычисления</w:t>
      </w:r>
    </w:p>
    <w:p w14:paraId="20C2DFE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упорядочивать рациональные и иррациональные числа.</w:t>
      </w:r>
    </w:p>
    <w:p w14:paraId="0BC6142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7746B4DF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Находить значения степеней с целыми показателями и корней, вычислять значения числовых выражений.</w:t>
      </w:r>
    </w:p>
    <w:p w14:paraId="72DE96CC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Округлять действительные числа, выполнять прикидку результата вычислений, оценку числовых выражений.</w:t>
      </w:r>
    </w:p>
    <w:p w14:paraId="5F5AE01D">
      <w:pPr>
        <w:spacing w:before="0" w:after="0" w:line="264" w:lineRule="auto"/>
        <w:ind w:firstLine="600"/>
        <w:jc w:val="both"/>
      </w:pPr>
      <w:bookmarkStart w:id="27" w:name="_Toc124426246"/>
      <w:bookmarkEnd w:id="27"/>
      <w:r>
        <w:rPr>
          <w:rFonts w:ascii="Times New Roman" w:hAnsi="Times New Roman"/>
          <w:b/>
          <w:i w:val="0"/>
          <w:color w:val="000000"/>
          <w:sz w:val="28"/>
        </w:rPr>
        <w:t>Уравнения и неравенства</w:t>
      </w:r>
    </w:p>
    <w:p w14:paraId="14F3BC3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6E0226E5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38AAE75D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4B2AEE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5A01637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1445E38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6838F94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неравенства при решении различных задач.</w:t>
      </w:r>
    </w:p>
    <w:p w14:paraId="7F6C2842">
      <w:pPr>
        <w:spacing w:before="0" w:after="0" w:line="264" w:lineRule="auto"/>
        <w:ind w:firstLine="600"/>
        <w:jc w:val="both"/>
      </w:pPr>
      <w:bookmarkStart w:id="28" w:name="_Toc124426247"/>
      <w:bookmarkEnd w:id="28"/>
      <w:r>
        <w:rPr>
          <w:rFonts w:ascii="Times New Roman" w:hAnsi="Times New Roman"/>
          <w:b/>
          <w:i w:val="0"/>
          <w:color w:val="000000"/>
          <w:sz w:val="28"/>
        </w:rPr>
        <w:t>Функции</w:t>
      </w:r>
    </w:p>
    <w:p w14:paraId="22C60F0D">
      <w:pPr>
        <w:spacing w:before="0" w:after="0" w:line="360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y = kx, y = kx + b, y = k/x, y = ax2 + bx + c, y = x3, </w:t>
      </w:r>
      <w:r>
        <w:rPr>
          <w:rFonts w:ascii="Times New Roman" w:hAnsi="Times New Roman"/>
          <w:b w:val="0"/>
          <w:i w:val="0"/>
          <w:color w:val="000000"/>
          <w:sz w:val="28"/>
        </w:rPr>
        <w:t>y = √x</w:t>
      </w:r>
      <w:r>
        <w:rPr>
          <w:rFonts w:ascii="Times New Roman" w:hAnsi="Times New Roman"/>
          <w:b w:val="0"/>
          <w:i/>
          <w:color w:val="000000"/>
          <w:sz w:val="28"/>
        </w:rPr>
        <w:t>, y = |x|</w:t>
      </w:r>
      <w:r>
        <w:rPr>
          <w:rFonts w:ascii="Times New Roman" w:hAnsi="Times New Roman"/>
          <w:b w:val="0"/>
          <w:i w:val="0"/>
          <w:color w:val="000000"/>
          <w:sz w:val="28"/>
        </w:rPr>
        <w:t>, в зависимости от значений коэффициентов, описывать свойства функций.</w:t>
      </w:r>
    </w:p>
    <w:p w14:paraId="7686A416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090D53A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C8523E1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/>
          <w:i w:val="0"/>
          <w:color w:val="000000"/>
          <w:sz w:val="28"/>
        </w:rPr>
        <w:t>Числовые последовательности и прогрессии</w:t>
      </w:r>
    </w:p>
    <w:p w14:paraId="732E8773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Распознавать арифметическую и геометрическую прогрессии при разных способах задания.</w:t>
      </w:r>
    </w:p>
    <w:p w14:paraId="228DC6EB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14:paraId="71B18419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Изображать члены последовательности точками на координатной плоскости.</w:t>
      </w:r>
    </w:p>
    <w:p w14:paraId="22AB8188">
      <w:pPr>
        <w:spacing w:before="0" w:after="0" w:line="264" w:lineRule="auto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14:paraId="651E1430">
      <w:pPr>
        <w:sectPr>
          <w:pgSz w:w="11906" w:h="16383"/>
          <w:cols w:space="720" w:num="1"/>
        </w:sectPr>
      </w:pPr>
      <w:bookmarkStart w:id="30" w:name="block-62160194"/>
    </w:p>
    <w:bookmarkEnd w:id="16"/>
    <w:bookmarkEnd w:id="30"/>
    <w:p w14:paraId="2DF0CDC9">
      <w:pPr>
        <w:spacing w:before="0" w:after="0"/>
        <w:ind w:left="120"/>
        <w:jc w:val="left"/>
      </w:pPr>
      <w:bookmarkStart w:id="31" w:name="block-62160195"/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</w:p>
    <w:p w14:paraId="1533F091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4214"/>
        <w:gridCol w:w="1503"/>
        <w:gridCol w:w="1608"/>
        <w:gridCol w:w="1683"/>
        <w:gridCol w:w="2847"/>
      </w:tblGrid>
      <w:tr w14:paraId="14F86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DB9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359B021D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54DE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7B1484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F3BA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DF5C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D11C41">
            <w:pPr>
              <w:spacing w:before="0" w:after="0"/>
              <w:ind w:left="135"/>
              <w:jc w:val="left"/>
            </w:pPr>
          </w:p>
        </w:tc>
      </w:tr>
      <w:tr w14:paraId="3A9319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6A59B0C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74672EA4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69FC5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7F5B3FE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598A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5E8C178F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2EFD9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6A0B633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D005C2C">
            <w:pPr>
              <w:jc w:val="left"/>
            </w:pPr>
          </w:p>
        </w:tc>
      </w:tr>
      <w:tr w14:paraId="3C840B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42C9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DAE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B5052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2CCE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69F4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86A8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2719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2E8E57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68E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2B01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BFC3B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AE3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27E2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43097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CE1C7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535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951D01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27A4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D4DA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EA91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27E7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A96F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8FD8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5837B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30E93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5260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2E593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F56EF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451C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A9B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022BA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930F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74D9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60294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"https://m.edsoo.ru/7f415b90"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https://m.edsoo.ru/7f415b90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66F0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760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0DA2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45CE4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93A3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E8081E">
            <w:pPr>
              <w:jc w:val="left"/>
            </w:pPr>
          </w:p>
        </w:tc>
      </w:tr>
    </w:tbl>
    <w:p w14:paraId="22C226FD">
      <w:pPr>
        <w:sectPr>
          <w:pgSz w:w="16383" w:h="11906" w:orient="landscape"/>
          <w:cols w:space="720" w:num="1"/>
        </w:sectPr>
      </w:pPr>
    </w:p>
    <w:p w14:paraId="131D57A9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4236"/>
        <w:gridCol w:w="1509"/>
        <w:gridCol w:w="1617"/>
        <w:gridCol w:w="1692"/>
        <w:gridCol w:w="2798"/>
      </w:tblGrid>
      <w:tr w14:paraId="3A9E19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2490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22AF822A">
            <w:pPr>
              <w:spacing w:before="0" w:after="0"/>
              <w:ind w:left="135"/>
              <w:jc w:val="left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71CE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2BBBD23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8DEA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0C6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CE0C0C">
            <w:pPr>
              <w:spacing w:before="0" w:after="0"/>
              <w:ind w:left="135"/>
              <w:jc w:val="left"/>
            </w:pPr>
          </w:p>
        </w:tc>
      </w:tr>
      <w:tr w14:paraId="46ECCC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A5CB55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438EE3D">
            <w:pPr>
              <w:jc w:val="left"/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6114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67576BF0">
            <w:pPr>
              <w:spacing w:before="0" w:after="0"/>
              <w:ind w:left="135"/>
              <w:jc w:val="left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7B9A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95E7A1C">
            <w:pPr>
              <w:spacing w:before="0" w:after="0"/>
              <w:ind w:left="135"/>
              <w:jc w:val="left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4178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7B550BE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B837CB4">
            <w:pPr>
              <w:jc w:val="left"/>
            </w:pPr>
          </w:p>
        </w:tc>
      </w:tr>
      <w:tr w14:paraId="36086D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01BCB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3801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2A831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36E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76117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8939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4F861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E408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C25B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5EEC4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3C21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53EB4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0D8DF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6CB1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0DB0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9730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FF4E8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1723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AC9C0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7849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FDFE7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87FDA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A16D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7E59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C4E9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CAA3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9139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0F27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8589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35D9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22D9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BC2A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C8ED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AEE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84EE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E78B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E5DA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5960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41FF1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F283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43A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560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B575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F863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EAFA6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A6FB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0AB07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4694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F35E2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F6A0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67EB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BFBE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9F0A6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44313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50D62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4AB6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D5499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5151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EFE484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24E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60C56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3C87F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75C4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D28E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553A4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7424D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0F201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7D56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3346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"https://m.edsoo.ru/7f417af8"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https://m.edsoo.ru/7f417af8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CEA39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3410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5E88E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4F89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F53CE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7E2F12">
            <w:pPr>
              <w:jc w:val="left"/>
            </w:pPr>
          </w:p>
        </w:tc>
      </w:tr>
    </w:tbl>
    <w:p w14:paraId="2047409A">
      <w:pPr>
        <w:sectPr>
          <w:pgSz w:w="16383" w:h="11906" w:orient="landscape"/>
          <w:cols w:space="720" w:num="1"/>
        </w:sectPr>
      </w:pPr>
    </w:p>
    <w:p w14:paraId="3495CE9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2"/>
        <w:gridCol w:w="4511"/>
        <w:gridCol w:w="1434"/>
        <w:gridCol w:w="1571"/>
        <w:gridCol w:w="1651"/>
        <w:gridCol w:w="2847"/>
      </w:tblGrid>
      <w:tr w14:paraId="40D455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4AB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91E5EAB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69A9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E4DBE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4DD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42C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FD05141">
            <w:pPr>
              <w:spacing w:before="0" w:after="0"/>
              <w:ind w:left="135"/>
              <w:jc w:val="left"/>
            </w:pPr>
          </w:p>
        </w:tc>
      </w:tr>
      <w:tr w14:paraId="400315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761A74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0420905">
            <w:pPr>
              <w:jc w:val="left"/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8C8C3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31B30751">
            <w:pPr>
              <w:spacing w:before="0" w:after="0"/>
              <w:ind w:left="135"/>
              <w:jc w:val="left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4306A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6BEBBFD">
            <w:pPr>
              <w:spacing w:before="0" w:after="0"/>
              <w:ind w:left="135"/>
              <w:jc w:val="left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B3A7B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3DC8CA2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08FC8575">
            <w:pPr>
              <w:jc w:val="left"/>
            </w:pPr>
          </w:p>
        </w:tc>
      </w:tr>
      <w:tr w14:paraId="56B34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F0248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CAEA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46E448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C2D1E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3D01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79176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C6F3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430DE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4806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683607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FFF20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770A9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90FAF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C634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67E1AB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8EE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EBF34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C1A2A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5622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ED860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0250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6591A1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D415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E09EA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3D94E2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F51E6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E9B6E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C90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F0233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AF97A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A0712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F4880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A82D3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A3C65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014DE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A363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61D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0808F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BF0EB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99F6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2EE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725E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E93C5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A5618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D861D8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038E3F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E6D23C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47F8C2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"https://m.edsoo.ru/7f419d08"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https://m.edsoo.ru/7f419d08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D419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C113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FC09DD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F286B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01FD7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DB3CE12">
            <w:pPr>
              <w:jc w:val="left"/>
            </w:pPr>
          </w:p>
        </w:tc>
      </w:tr>
    </w:tbl>
    <w:p w14:paraId="1CB4ADE5">
      <w:pPr>
        <w:sectPr>
          <w:pgSz w:w="16383" w:h="11906" w:orient="landscape"/>
          <w:cols w:space="720" w:num="1"/>
        </w:sectPr>
      </w:pPr>
    </w:p>
    <w:p w14:paraId="0D5636A5">
      <w:pPr>
        <w:sectPr>
          <w:pgSz w:w="16383" w:h="11906" w:orient="landscape"/>
          <w:cols w:space="720" w:num="1"/>
        </w:sectPr>
      </w:pPr>
      <w:bookmarkStart w:id="32" w:name="block-62160195"/>
    </w:p>
    <w:bookmarkEnd w:id="31"/>
    <w:bookmarkEnd w:id="32"/>
    <w:p w14:paraId="01B0C5D6">
      <w:pPr>
        <w:spacing w:before="0" w:after="0"/>
        <w:ind w:left="120"/>
        <w:jc w:val="left"/>
      </w:pPr>
      <w:bookmarkStart w:id="33" w:name="block-62160196"/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</w:p>
    <w:p w14:paraId="281DB656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7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3"/>
        <w:gridCol w:w="4321"/>
        <w:gridCol w:w="1167"/>
        <w:gridCol w:w="1316"/>
        <w:gridCol w:w="1399"/>
        <w:gridCol w:w="992"/>
        <w:gridCol w:w="2848"/>
      </w:tblGrid>
      <w:tr w14:paraId="54FBBE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3B1A3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03CFCCC3">
            <w:pPr>
              <w:spacing w:before="0" w:after="0"/>
              <w:ind w:left="135"/>
              <w:jc w:val="left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CF40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75F2E956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DDDE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BBE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4454F2D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B82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39E5B54">
            <w:pPr>
              <w:spacing w:before="0" w:after="0"/>
              <w:ind w:left="135"/>
              <w:jc w:val="left"/>
            </w:pPr>
          </w:p>
        </w:tc>
      </w:tr>
      <w:tr w14:paraId="6FB624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74F76B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D49F15E">
            <w:pPr>
              <w:jc w:val="left"/>
            </w:pP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8F95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0C1F0F99">
            <w:pPr>
              <w:spacing w:before="0" w:after="0"/>
              <w:ind w:left="135"/>
              <w:jc w:val="left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55F7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68FD981D">
            <w:pPr>
              <w:spacing w:before="0" w:after="0"/>
              <w:ind w:left="135"/>
              <w:jc w:val="left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6025B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4B7276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5635CDB6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65DA56C">
            <w:pPr>
              <w:jc w:val="left"/>
            </w:pPr>
          </w:p>
        </w:tc>
      </w:tr>
      <w:tr w14:paraId="3F15A4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8B27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5B3A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AB6AC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2814B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D5B7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9FAA9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6A2965">
            <w:pPr>
              <w:spacing w:before="0" w:after="0"/>
              <w:ind w:left="135"/>
              <w:jc w:val="left"/>
            </w:pPr>
          </w:p>
        </w:tc>
      </w:tr>
      <w:tr w14:paraId="13702F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C1034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BA3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30C5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79B1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465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E45E7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6E3959">
            <w:pPr>
              <w:spacing w:before="0" w:after="0"/>
              <w:ind w:left="135"/>
              <w:jc w:val="left"/>
            </w:pPr>
          </w:p>
        </w:tc>
      </w:tr>
      <w:tr w14:paraId="3DC322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FE45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30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54699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15EB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CDD8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FFB36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39DE9">
            <w:pPr>
              <w:spacing w:before="0" w:after="0"/>
              <w:ind w:left="135"/>
              <w:jc w:val="left"/>
            </w:pPr>
          </w:p>
        </w:tc>
      </w:tr>
      <w:tr w14:paraId="309E45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2E24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F229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F679E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C446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129C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A5DFF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8969BC">
            <w:pPr>
              <w:spacing w:before="0" w:after="0"/>
              <w:ind w:left="135"/>
              <w:jc w:val="left"/>
            </w:pPr>
          </w:p>
        </w:tc>
      </w:tr>
      <w:tr w14:paraId="10553D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E21A5A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65B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22D9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7FE8B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5E43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2F421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65E1B3">
            <w:pPr>
              <w:spacing w:before="0" w:after="0"/>
              <w:ind w:left="135"/>
              <w:jc w:val="left"/>
            </w:pPr>
          </w:p>
        </w:tc>
      </w:tr>
      <w:tr w14:paraId="622D37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6B8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B623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94F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487B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1A27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86400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5D2E8C">
            <w:pPr>
              <w:spacing w:before="0" w:after="0"/>
              <w:ind w:left="135"/>
              <w:jc w:val="left"/>
            </w:pPr>
          </w:p>
        </w:tc>
      </w:tr>
      <w:tr w14:paraId="3A39B5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EE497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8C4D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5ACF4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0FCE5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E4008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B62E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C5818A">
            <w:pPr>
              <w:spacing w:before="0" w:after="0"/>
              <w:ind w:left="135"/>
              <w:jc w:val="left"/>
            </w:pPr>
          </w:p>
        </w:tc>
      </w:tr>
      <w:tr w14:paraId="74836F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2E60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ED028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0A0B4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CE68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596A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D56BF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4D5EE9">
            <w:pPr>
              <w:spacing w:before="0" w:after="0"/>
              <w:ind w:left="135"/>
              <w:jc w:val="left"/>
            </w:pPr>
          </w:p>
        </w:tc>
      </w:tr>
      <w:tr w14:paraId="251FAC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C032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DC0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95E8A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0A25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E6C8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DAD76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42C442A">
            <w:pPr>
              <w:spacing w:before="0" w:after="0"/>
              <w:ind w:left="135"/>
              <w:jc w:val="left"/>
            </w:pPr>
          </w:p>
        </w:tc>
      </w:tr>
      <w:tr w14:paraId="7F83CA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6624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AC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34EB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E8FA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30E4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71F0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4C8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"https://m.edsoo.ru/7f4211de"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https://m.edsoo.ru/7f4211de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2FE6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C43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04F5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5C96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DE50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80C9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37590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E808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8DA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F13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9CD64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F36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959D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2403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13E1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72B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76E0B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108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407C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10DEB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BD987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A643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3BDC3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122D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B2D09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B81B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FFFD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5CFA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2347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13340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2DF46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28FFF1">
            <w:pPr>
              <w:spacing w:before="0" w:after="0"/>
              <w:ind w:left="135"/>
              <w:jc w:val="left"/>
            </w:pPr>
          </w:p>
        </w:tc>
      </w:tr>
      <w:tr w14:paraId="00FD30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2A1D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4762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A6B2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5D25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245B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3C79C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ECD7E7">
            <w:pPr>
              <w:spacing w:before="0" w:after="0"/>
              <w:ind w:left="135"/>
              <w:jc w:val="left"/>
            </w:pPr>
          </w:p>
        </w:tc>
      </w:tr>
      <w:tr w14:paraId="1338D5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92DA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2C1B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C684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7BB79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16C9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E3A428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BA7ADC">
            <w:pPr>
              <w:spacing w:before="0" w:after="0"/>
              <w:ind w:left="135"/>
              <w:jc w:val="left"/>
            </w:pPr>
          </w:p>
        </w:tc>
      </w:tr>
      <w:tr w14:paraId="47028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CAD9F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547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BC76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5A9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EDB4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D600E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08C95B">
            <w:pPr>
              <w:spacing w:before="0" w:after="0"/>
              <w:ind w:left="135"/>
              <w:jc w:val="left"/>
            </w:pPr>
          </w:p>
        </w:tc>
      </w:tr>
      <w:tr w14:paraId="569EC0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F196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691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DA9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7F3CE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A9DA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FC6D8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1049CC">
            <w:pPr>
              <w:spacing w:before="0" w:after="0"/>
              <w:ind w:left="135"/>
              <w:jc w:val="left"/>
            </w:pPr>
          </w:p>
        </w:tc>
      </w:tr>
      <w:tr w14:paraId="7099BC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4C3C2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232B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C664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ED2E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BBA62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A9A09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CAE8E05">
            <w:pPr>
              <w:spacing w:before="0" w:after="0"/>
              <w:ind w:left="135"/>
              <w:jc w:val="left"/>
            </w:pPr>
          </w:p>
        </w:tc>
      </w:tr>
      <w:tr w14:paraId="64C4D4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B0279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4766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180D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2BF9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8EDC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C4906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B11A12">
            <w:pPr>
              <w:spacing w:before="0" w:after="0"/>
              <w:ind w:left="135"/>
              <w:jc w:val="left"/>
            </w:pPr>
          </w:p>
        </w:tc>
      </w:tr>
      <w:tr w14:paraId="3AF87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5661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A66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0369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55EC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68F6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8562D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430023">
            <w:pPr>
              <w:spacing w:before="0" w:after="0"/>
              <w:ind w:left="135"/>
              <w:jc w:val="left"/>
            </w:pPr>
          </w:p>
        </w:tc>
      </w:tr>
      <w:tr w14:paraId="076253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BF5C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8A9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BCA5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47A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64A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340E5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C5D8F0A">
            <w:pPr>
              <w:spacing w:before="0" w:after="0"/>
              <w:ind w:left="135"/>
              <w:jc w:val="left"/>
            </w:pPr>
          </w:p>
        </w:tc>
      </w:tr>
      <w:tr w14:paraId="49C018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C82B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537A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D6901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56B2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EF82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B97EC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DA8E1">
            <w:pPr>
              <w:spacing w:before="0" w:after="0"/>
              <w:ind w:left="135"/>
              <w:jc w:val="left"/>
            </w:pPr>
          </w:p>
        </w:tc>
      </w:tr>
      <w:tr w14:paraId="3674E9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753F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9266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B4BF1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5817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CB5E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9C541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4729B6">
            <w:pPr>
              <w:spacing w:before="0" w:after="0"/>
              <w:ind w:left="135"/>
              <w:jc w:val="left"/>
            </w:pPr>
          </w:p>
        </w:tc>
      </w:tr>
      <w:tr w14:paraId="105BC6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812A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F66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5D2A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44645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9BD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5859C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B7FB13">
            <w:pPr>
              <w:spacing w:before="0" w:after="0"/>
              <w:ind w:left="135"/>
              <w:jc w:val="left"/>
            </w:pPr>
          </w:p>
        </w:tc>
      </w:tr>
      <w:tr w14:paraId="39023E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763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63DB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F8E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D530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ED5C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11880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496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"https://m.edsoo.ru/7f41feec"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https://m.edsoo.ru/7f41feec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AB0F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6625B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EDB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5CE3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2B0A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A524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17D5C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887FEE">
            <w:pPr>
              <w:spacing w:before="0" w:after="0"/>
              <w:ind w:left="135"/>
              <w:jc w:val="left"/>
            </w:pPr>
          </w:p>
        </w:tc>
      </w:tr>
      <w:tr w14:paraId="2145FD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57089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A2770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D80F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0457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69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CEF4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A7D9C3">
            <w:pPr>
              <w:spacing w:before="0" w:after="0"/>
              <w:ind w:left="135"/>
              <w:jc w:val="left"/>
            </w:pPr>
          </w:p>
        </w:tc>
      </w:tr>
      <w:tr w14:paraId="7A7D2B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96058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CE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90A6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2C2F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5A81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782A3B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035008">
            <w:pPr>
              <w:spacing w:before="0" w:after="0"/>
              <w:ind w:left="135"/>
              <w:jc w:val="left"/>
            </w:pPr>
          </w:p>
        </w:tc>
      </w:tr>
      <w:tr w14:paraId="040846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39A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61F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1561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AC445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38D2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8D1D7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5ACA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"https://m.edsoo.ru/7f41fafa"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https://m.edsoo.ru/7f41fafa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C9FA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3E7B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FD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A6767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6E21F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D49A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5F19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BF61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"https://m.edsoo.ru/7f41fd70"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https://m.edsoo.ru/7f41fd70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D97D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E6507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D512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812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9F83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B3D3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66599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DACADA">
            <w:pPr>
              <w:spacing w:before="0" w:after="0"/>
              <w:ind w:left="135"/>
              <w:jc w:val="left"/>
            </w:pPr>
          </w:p>
        </w:tc>
      </w:tr>
      <w:tr w14:paraId="22D332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DB3F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9A4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8C536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8A43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5635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C1DC0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653155">
            <w:pPr>
              <w:spacing w:before="0" w:after="0"/>
              <w:ind w:left="135"/>
              <w:jc w:val="left"/>
            </w:pPr>
          </w:p>
        </w:tc>
      </w:tr>
      <w:tr w14:paraId="15F7B9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EFC8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CDC0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DD243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A55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66AF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E3C9F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CE0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A15B5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4A41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E33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4587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75B9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4993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21B12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C4D7B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"https://m.edsoo.ru/7f42154e"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https://m.edsoo.ru/7f42154e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8A26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4E16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C92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300A30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7E46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A910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F5AE5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CA61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"https://m.edsoo.ru/7f4218be"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https://m.edsoo.ru/7f4218be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920B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A667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96BBD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BE41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4758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B65961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54790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0C61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"https://m.edsoo.ru/7f42276e"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https://m.edsoo.ru/7f42276e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4A5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9EDE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42EC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A72F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3719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3817C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F2694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54E83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"https://m.edsoo.ru/7f422930"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https://m.edsoo.ru/7f422930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D1DE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46FAD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9AD2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1AF2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DFF5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D4C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72B35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8B02B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"https://m.edsoo.ru/7f422af2"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https://m.edsoo.ru/7f422af2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8765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C370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EC72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7909E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2B75D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8631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A98927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D24D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"https://m.edsoo.ru/7f422cc8"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https://m.edsoo.ru/7f422cc8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B8F1E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4CD65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BAA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CA55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6BB60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1114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D4C18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1DA3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"https://m.edsoo.ru/7f422fca"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https://m.edsoo.ru/7f422fca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9ED3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5024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E328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E63E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DBF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23B2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C6E0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3701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"https://m.edsoo.ru/7f423182"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https://m.edsoo.ru/7f423182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0D10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851C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82EB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6336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78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6E17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72B09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4F37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"https://m.edsoo.ru/7f42432a"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https://m.edsoo.ru/7f42432a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D7F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C2C0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83001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57B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AFA4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36DA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D59E0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854F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"https://m.edsoo.ru/7f42464a"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https://m.edsoo.ru/7f42464a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53C5B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61E4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700C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0BFA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172A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65E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0C792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9134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C83C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2177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E4BF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0C510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FB33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B615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32D5B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9393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"https://m.edsoo.ru/7f424fd2"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https://m.edsoo.ru/7f424fd2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A022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B4FA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10E0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810E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5D6F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1BF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B85D1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43B4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"https://m.edsoo.ru/7f4251d0"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https://m.edsoo.ru/7f4251d0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72D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B251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3CE3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F3B10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ECFD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A4B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22DF7B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62C23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"https://m.edsoo.ru/7f423312"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https://m.edsoo.ru/7f423312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915C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5D8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4125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3AD5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CF3D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3390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A6D8A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962B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"https://m.edsoo.ru/7f4237fe"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https://m.edsoo.ru/7f4237fe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972F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7AA0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4026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3227A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B7B3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CC7B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75E0F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CBA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"https://m.edsoo.ru/7f4239de"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https://m.edsoo.ru/7f4239de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EC38F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08A7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44341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278A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40F2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2B50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1EEF4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4034FD">
            <w:pPr>
              <w:spacing w:before="0" w:after="0"/>
              <w:ind w:left="135"/>
              <w:jc w:val="left"/>
            </w:pPr>
          </w:p>
        </w:tc>
      </w:tr>
      <w:tr w14:paraId="63DC0A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9201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E4DE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DEAC9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6D23D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A06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B04F9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E3729A">
            <w:pPr>
              <w:spacing w:before="0" w:after="0"/>
              <w:ind w:left="135"/>
              <w:jc w:val="left"/>
            </w:pPr>
          </w:p>
        </w:tc>
      </w:tr>
      <w:tr w14:paraId="4031CF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CDB1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01D9D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B2C8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D1EA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2A78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8C6CD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E68F1E">
            <w:pPr>
              <w:spacing w:before="0" w:after="0"/>
              <w:ind w:left="135"/>
              <w:jc w:val="left"/>
            </w:pPr>
          </w:p>
        </w:tc>
      </w:tr>
      <w:tr w14:paraId="62D816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3688C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4D61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4B326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8095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92A8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9CF6C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916DEF">
            <w:pPr>
              <w:spacing w:before="0" w:after="0"/>
              <w:ind w:left="135"/>
              <w:jc w:val="left"/>
            </w:pPr>
          </w:p>
        </w:tc>
      </w:tr>
      <w:tr w14:paraId="0329F9B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B926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AAD6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1D99D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E7B14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8B598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B17E5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FE1D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"https://m.edsoo.ru/7f420482"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https://m.edsoo.ru/7f420482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9FD9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96CE9B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306A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C6CDF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4996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B326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C805B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DFB4AC">
            <w:pPr>
              <w:spacing w:before="0" w:after="0"/>
              <w:ind w:left="135"/>
              <w:jc w:val="left"/>
            </w:pPr>
          </w:p>
        </w:tc>
      </w:tr>
      <w:tr w14:paraId="49859F2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8DD30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0BF1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8C9AB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A2A0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619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3E142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265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"https://m.edsoo.ru/7f42064e"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https://m.edsoo.ru/7f42064e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F8BD9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2CD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FF83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B42B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CF5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301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B468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2E7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"https://m.edsoo.ru/7f420806"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https://m.edsoo.ru/7f420806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21100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8422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58F7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45DCB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6444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A477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C2306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320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"https://m.edsoo.ru/7f4209a0"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https://m.edsoo.ru/7f4209a0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DC4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BCED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366C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278F5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45D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DB3D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F24E6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2AFC4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"https://m.edsoo.ru/7f420e6e"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https://m.edsoo.ru/7f420e6e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6E3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5BB1F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4E7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E6250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2C9F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FF34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BAE6A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263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"https://m.edsoo.ru/7f427c32"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https://m.edsoo.ru/7f427c32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8BB2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1691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7AA5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E9293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C1DB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8A12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37554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977C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"https://m.edsoo.ru/7f427e8a"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https://m.edsoo.ru/7f427e8a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71405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180C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91C4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64A4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B7F5B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D16A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5E684E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CDB8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711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8E07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D2F6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D377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0E3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6AB6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C1306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B46B70">
            <w:pPr>
              <w:spacing w:before="0" w:after="0"/>
              <w:ind w:left="135"/>
              <w:jc w:val="left"/>
            </w:pPr>
          </w:p>
        </w:tc>
      </w:tr>
      <w:tr w14:paraId="32070B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2027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0687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F12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291CF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A091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2C7FD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404A46">
            <w:pPr>
              <w:spacing w:before="0" w:after="0"/>
              <w:ind w:left="135"/>
              <w:jc w:val="left"/>
            </w:pPr>
          </w:p>
        </w:tc>
      </w:tr>
      <w:tr w14:paraId="4B8DEC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A761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942B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E91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12B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EBEB7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BD17E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7041A">
            <w:pPr>
              <w:spacing w:before="0" w:after="0"/>
              <w:ind w:left="135"/>
              <w:jc w:val="left"/>
            </w:pPr>
          </w:p>
        </w:tc>
      </w:tr>
      <w:tr w14:paraId="147D9D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37009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9325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33A3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839B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B090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37E3F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9F50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"https://m.edsoo.ru/7f4284de"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https://m.edsoo.ru/7f4284de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107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63B8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1E1E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392B3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1D8D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D7CC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9A582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A17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"https://m.edsoo.ru/7f42865a"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https://m.edsoo.ru/7f42865a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16FA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12AEA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B79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E441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3E45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F70E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B8418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7317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"https://m.edsoo.ru/7f4287d6"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https://m.edsoo.ru/7f4287d6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85E7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D9CB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AD84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46DD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BFED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7C9B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1CDE9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F412CB">
            <w:pPr>
              <w:spacing w:before="0" w:after="0"/>
              <w:ind w:left="135"/>
              <w:jc w:val="left"/>
            </w:pPr>
          </w:p>
        </w:tc>
      </w:tr>
      <w:tr w14:paraId="5355EC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E03C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6A00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F4BC21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B69F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8957B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3D514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395574">
            <w:pPr>
              <w:spacing w:before="0" w:after="0"/>
              <w:ind w:left="135"/>
              <w:jc w:val="left"/>
            </w:pPr>
          </w:p>
        </w:tc>
      </w:tr>
      <w:tr w14:paraId="2EF620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4F8742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4AE7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0B1F7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0F60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D2F36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FFA36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C296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"https://m.edsoo.ru/7f421044"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https://m.edsoo.ru/7f421044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BF09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938C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2110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47D96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CFF56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4BF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565B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B36C1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"https://m.edsoo.ru/7f41de76"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https://m.edsoo.ru/7f41de76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9A79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5F3C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CB7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8E9F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68C7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4133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E163F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7A91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"https://m.edsoo.ru/7f41dff2"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https://m.edsoo.ru/7f41dff2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1CBB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A17172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381EE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C15C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6FAA3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6152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2EDE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34DF0D">
            <w:pPr>
              <w:spacing w:before="0" w:after="0"/>
              <w:ind w:left="135"/>
              <w:jc w:val="left"/>
            </w:pPr>
          </w:p>
        </w:tc>
      </w:tr>
      <w:tr w14:paraId="4C9AB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63E5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081F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2F5A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3FAC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2C48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6E1E1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3B66D2">
            <w:pPr>
              <w:spacing w:before="0" w:after="0"/>
              <w:ind w:left="135"/>
              <w:jc w:val="left"/>
            </w:pPr>
          </w:p>
        </w:tc>
      </w:tr>
      <w:tr w14:paraId="62D874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3AC59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140F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71BA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5217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DC22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3947F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C2E6D7">
            <w:pPr>
              <w:spacing w:before="0" w:after="0"/>
              <w:ind w:left="135"/>
              <w:jc w:val="left"/>
            </w:pPr>
          </w:p>
        </w:tc>
      </w:tr>
      <w:tr w14:paraId="2D07B3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BFBD6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E62C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FA9F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813A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B0A5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BAD5D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D21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"https://m.edsoo.ru/7f41e16e"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https://m.edsoo.ru/7f41e16e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14D7EE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2D82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67BC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008C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6422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B8EF5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EE6B1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8CF2F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"https://m.edsoo.ru/7f41e42a"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https://m.edsoo.ru/7f41e42a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9BB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DFD24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DD5C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7AE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940A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6C5D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689FF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7FEF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"https://m.edsoo.ru/7f41e8a8"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https://m.edsoo.ru/7f41e8a8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CE02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36CED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3786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8FEC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79BB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F023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9C9BB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C566C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"https://m.edsoo.ru/7f41ed80"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https://m.edsoo.ru/7f41ed80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F7058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B348F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DB6A7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2B82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72BA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E43E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538D9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3492D6">
            <w:pPr>
              <w:spacing w:before="0" w:after="0"/>
              <w:ind w:left="135"/>
              <w:jc w:val="left"/>
            </w:pPr>
          </w:p>
        </w:tc>
      </w:tr>
      <w:tr w14:paraId="5E14C7B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477C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7FDC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9DCE3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259E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C34E3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AA9526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E3CC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"https://m.edsoo.ru/7f41ea24"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https://m.edsoo.ru/7f41ea24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CBFE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1C0B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D681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CD30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6B58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57BB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57F708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5ADC87">
            <w:pPr>
              <w:spacing w:before="0" w:after="0"/>
              <w:ind w:left="135"/>
              <w:jc w:val="left"/>
            </w:pPr>
          </w:p>
        </w:tc>
      </w:tr>
      <w:tr w14:paraId="2B54D9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3D86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AD73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FB53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3C9C8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3ED0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FE0799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AD0343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"https://m.edsoo.ru/7f41ef06"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https://m.edsoo.ru/7f41ef06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1035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96382C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34EC2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3B79F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2666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0CBD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B201A2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6B05D3">
            <w:pPr>
              <w:spacing w:before="0" w:after="0"/>
              <w:ind w:left="135"/>
              <w:jc w:val="left"/>
            </w:pPr>
          </w:p>
        </w:tc>
      </w:tr>
      <w:tr w14:paraId="11E2BA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E5FD45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9C9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B9CB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713D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4F1D7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69CC3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1DC1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"https://m.edsoo.ru/7f41f078"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https://m.edsoo.ru/7f41f078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68E2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18FA3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DAD0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B4F7C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B9FF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E210C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BC6F8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256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"https://m.edsoo.ru/7f41f1fe"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https://m.edsoo.ru/7f41f1fe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35F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3700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097C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A475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336D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1BA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3D52285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E4C6F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"https://m.edsoo.ru/7f427282"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https://m.edsoo.ru/7f427282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E809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88CE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C548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FD58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28BAC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1EC6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2AFFA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86E2C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"https://m.edsoo.ru/7f427412"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https://m.edsoo.ru/7f427412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3627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EAB57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207A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D9454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39C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E930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2E7DDF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A23C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"https://m.edsoo.ru/7f426d1e"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https://m.edsoo.ru/7f426d1e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EAC6D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7809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6257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2A996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120D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31E0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DA36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E73E4DC">
            <w:pPr>
              <w:spacing w:before="0" w:after="0"/>
              <w:ind w:left="135"/>
              <w:jc w:val="left"/>
            </w:pPr>
          </w:p>
        </w:tc>
      </w:tr>
      <w:tr w14:paraId="3999F3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852E9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09BD6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64094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0C238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1E0D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C873B1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7E632C">
            <w:pPr>
              <w:spacing w:before="0" w:after="0"/>
              <w:ind w:left="135"/>
              <w:jc w:val="left"/>
            </w:pPr>
          </w:p>
        </w:tc>
      </w:tr>
      <w:tr w14:paraId="7E71AF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ED27D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0D9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BD87B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2A953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03BD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7D65CB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30B893">
            <w:pPr>
              <w:spacing w:before="0" w:after="0"/>
              <w:ind w:left="135"/>
              <w:jc w:val="left"/>
            </w:pPr>
          </w:p>
        </w:tc>
      </w:tr>
      <w:tr w14:paraId="3A2A8C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AEAC3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9E3B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"Координаты и графики. Функции"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9E4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14F78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8DC5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EB24A33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A73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"https://m.edsoo.ru/7f41f50a"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https://m.edsoo.ru/7f41f50a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BAC4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82923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6F6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6D6818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AEDF4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DF5A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B05CBC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3D6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"https://m.edsoo.ru/7f429c6c"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https://m.edsoo.ru/7f429c6c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100B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CBA54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B79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F8AE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3C43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4D76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ACD334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9C22E6">
            <w:pPr>
              <w:spacing w:before="0" w:after="0"/>
              <w:ind w:left="135"/>
              <w:jc w:val="left"/>
            </w:pPr>
          </w:p>
        </w:tc>
      </w:tr>
      <w:tr w14:paraId="181E97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5FB1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AF94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E612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D6D9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1A70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339638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A8C51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"https://m.edsoo.ru/7f429f32"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https://m.edsoo.ru/7f429f32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9A32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1525D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A63B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59C1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EBE5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09B1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26E20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F80FB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"https://m.edsoo.ru/7f42a0e0"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https://m.edsoo.ru/7f42a0e0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2B4FC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5C9C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1A4B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1147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26C92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88D98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0F8EC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D16A5BC">
            <w:pPr>
              <w:spacing w:before="0" w:after="0"/>
              <w:ind w:left="135"/>
              <w:jc w:val="left"/>
            </w:pPr>
          </w:p>
        </w:tc>
      </w:tr>
      <w:tr w14:paraId="69B675E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E4C52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C5A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6CD0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320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7171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D722D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18CDD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"https://m.edsoo.ru/7f42a27a"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https://m.edsoo.ru/7f42a27a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0CED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FA91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9177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3C374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55CC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3F0F2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659F90A">
            <w:pPr>
              <w:spacing w:before="0" w:after="0"/>
              <w:ind w:left="135"/>
              <w:jc w:val="left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DAE4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"https://m.edsoo.ru/7f42a900"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https://m.edsoo.ru/7f42a900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99C0E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3BE8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07A62C5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14958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5ADE9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5577FC">
            <w:pPr>
              <w:jc w:val="left"/>
            </w:pPr>
          </w:p>
        </w:tc>
      </w:tr>
    </w:tbl>
    <w:p w14:paraId="784D6BF1">
      <w:pPr>
        <w:sectPr>
          <w:pgSz w:w="16383" w:h="11906" w:orient="landscape"/>
          <w:cols w:space="720" w:num="1"/>
        </w:sectPr>
      </w:pPr>
    </w:p>
    <w:p w14:paraId="15A2AAAC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8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4172"/>
        <w:gridCol w:w="1201"/>
        <w:gridCol w:w="1338"/>
        <w:gridCol w:w="1418"/>
        <w:gridCol w:w="1009"/>
        <w:gridCol w:w="2848"/>
      </w:tblGrid>
      <w:tr w14:paraId="2CFA3D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7A2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198440BC">
            <w:pPr>
              <w:spacing w:before="0" w:after="0"/>
              <w:ind w:left="135"/>
              <w:jc w:val="left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E2A5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5310A35C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336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46BFF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39B088D0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F73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DE7731">
            <w:pPr>
              <w:spacing w:before="0" w:after="0"/>
              <w:ind w:left="135"/>
              <w:jc w:val="left"/>
            </w:pPr>
          </w:p>
        </w:tc>
      </w:tr>
      <w:tr w14:paraId="0CF314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842E56E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961A880">
            <w:pPr>
              <w:jc w:val="left"/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E3F1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28A5D256">
            <w:pPr>
              <w:spacing w:before="0" w:after="0"/>
              <w:ind w:left="135"/>
              <w:jc w:val="left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05D04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7561245B">
            <w:pPr>
              <w:spacing w:before="0" w:after="0"/>
              <w:ind w:left="135"/>
              <w:jc w:val="left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C5F58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7C858FD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6FE4F3E8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8C85198">
            <w:pPr>
              <w:jc w:val="left"/>
            </w:pPr>
          </w:p>
        </w:tc>
      </w:tr>
      <w:tr w14:paraId="625959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E200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D5E7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D92AE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7C727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2866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9B6D6EE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A4B2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"https://m.edsoo.ru/7f42d452"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https://m.edsoo.ru/7f42d452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10F04B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FF1F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4AD16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B9F55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8E07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CD98F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5E5A75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0E2C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"https://m.edsoo.ru/7f42eaaa"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https://m.edsoo.ru/7f42eaaa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A44B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1D6DF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E4E6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3AB2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77C4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72ED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8BD25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52784D">
            <w:pPr>
              <w:spacing w:before="0" w:after="0"/>
              <w:ind w:left="135"/>
              <w:jc w:val="left"/>
            </w:pPr>
          </w:p>
        </w:tc>
      </w:tr>
      <w:tr w14:paraId="13C5AD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A4AF8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5BF2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F43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6FE3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819F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B0C44F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F63FD7E">
            <w:pPr>
              <w:spacing w:before="0" w:after="0"/>
              <w:ind w:left="135"/>
              <w:jc w:val="left"/>
            </w:pPr>
          </w:p>
        </w:tc>
      </w:tr>
      <w:tr w14:paraId="1D2615E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42B7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8ADF8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8E15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5C194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EB0D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7A174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BBFA7ED">
            <w:pPr>
              <w:spacing w:before="0" w:after="0"/>
              <w:ind w:left="135"/>
              <w:jc w:val="left"/>
            </w:pPr>
          </w:p>
        </w:tc>
      </w:tr>
      <w:tr w14:paraId="2FEABA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48BF6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543F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A3D1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C112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F2BC6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FEC11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2AF9A6">
            <w:pPr>
              <w:spacing w:before="0" w:after="0"/>
              <w:ind w:left="135"/>
              <w:jc w:val="left"/>
            </w:pPr>
          </w:p>
        </w:tc>
      </w:tr>
      <w:tr w14:paraId="3DEEDA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5562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F8CF4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E0BE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4162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8B921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964AD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C92E6D">
            <w:pPr>
              <w:spacing w:before="0" w:after="0"/>
              <w:ind w:left="135"/>
              <w:jc w:val="left"/>
            </w:pPr>
          </w:p>
        </w:tc>
      </w:tr>
      <w:tr w14:paraId="6B503B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F250E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F483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88A8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245B78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750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1BFB3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9C3A05">
            <w:pPr>
              <w:spacing w:before="0" w:after="0"/>
              <w:ind w:left="135"/>
              <w:jc w:val="left"/>
            </w:pPr>
          </w:p>
        </w:tc>
      </w:tr>
      <w:tr w14:paraId="36C02A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53E26E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3D81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CDF73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93058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361F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75F63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FDAFF7">
            <w:pPr>
              <w:spacing w:before="0" w:after="0"/>
              <w:ind w:left="135"/>
              <w:jc w:val="left"/>
            </w:pPr>
          </w:p>
        </w:tc>
      </w:tr>
      <w:tr w14:paraId="36432E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F402E8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BE0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6598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BE89E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4561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E2D7F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925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20E27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2A6DC8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F9FB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ECF4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56FB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3E84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541E1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00C5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"https://m.edsoo.ru/7f42d862"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https://m.edsoo.ru/7f42d862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B7FA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99B38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096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447806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2287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876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8A6B0BA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F8BCF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"https://m.edsoo.ru/7f42dd26"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https://m.edsoo.ru/7f42dd26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DAED2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C8C41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E7CF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9F3F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9CB6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B072C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C6099E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F4B14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"https://m.edsoo.ru/7f42ded4"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https://m.edsoo.ru/7f42ded4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6974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6242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48D3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2A903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263E1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D00F5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69F5D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24252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"https://m.edsoo.ru/7f42e0be"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https://m.edsoo.ru/7f42e0be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E6A8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AE12F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E542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36B4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491A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5BED2D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D41AD6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4EC4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"https://m.edsoo.ru/7f42e262"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https://m.edsoo.ru/7f42e262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A72D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9E3841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94A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8F64F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1B64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47EF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5ABFB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474E1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"https://m.edsoo.ru/7f4354a4"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https://m.edsoo.ru/7f4354a4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FB91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3D12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244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2195A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D537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F637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BE3E75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3AC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A78E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8B381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0EC5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D083E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009C3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E42C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BEFD1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B14B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7303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6892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A84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CCA955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F036E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AE06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0C3D9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238E6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8A530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D26D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AC78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40D6E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DF993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82F9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9D000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A9EF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"https://m.edsoo.ru/7f435648"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https://m.edsoo.ru/7f435648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AA55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8066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8E2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3253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F78D8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A5DC2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EB06BC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862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"https://m.edsoo.ru/7f43599a"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https://m.edsoo.ru/7f43599a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DA76DF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111F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87F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A05E6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467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7A5E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9F43D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2039E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"https://m.edsoo.ru/7f435ed6"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https://m.edsoo.ru/7f435ed6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9EEC0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34C5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E8148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A9D9A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599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7EE59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218FB4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A044AB">
            <w:pPr>
              <w:spacing w:before="0" w:after="0"/>
              <w:ind w:left="135"/>
              <w:jc w:val="left"/>
            </w:pPr>
          </w:p>
        </w:tc>
      </w:tr>
      <w:tr w14:paraId="68FA7A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D215A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1A1B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EE52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5714C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749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729C7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1333360">
            <w:pPr>
              <w:spacing w:before="0" w:after="0"/>
              <w:ind w:left="135"/>
              <w:jc w:val="left"/>
            </w:pPr>
          </w:p>
        </w:tc>
      </w:tr>
      <w:tr w14:paraId="6E82D0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5EB0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38B9D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5321C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6A44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FC12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5E324B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0792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D558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E3A8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F1BF4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E32323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349F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CAD61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90B1FA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61AD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236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0647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AFEB3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1BF1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7E83B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6D52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649BF6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7E914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"https://m.edsoo.ru/7f42ec80"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https://m.edsoo.ru/7f42ec80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315A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F6C6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3BE0A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40A47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D25D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0EA6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5F541A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6C1FE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"https://m.edsoo.ru/7f430382"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https://m.edsoo.ru/7f430382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47D7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8FF962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42CB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BCBED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6ACA1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236BA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12961F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CE38A52">
            <w:pPr>
              <w:spacing w:before="0" w:after="0"/>
              <w:ind w:left="135"/>
              <w:jc w:val="left"/>
            </w:pPr>
          </w:p>
        </w:tc>
      </w:tr>
      <w:tr w14:paraId="025E33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FD9E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55A6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AB114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E831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B76A6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3DB78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1BF99C">
            <w:pPr>
              <w:spacing w:before="0" w:after="0"/>
              <w:ind w:left="135"/>
              <w:jc w:val="left"/>
            </w:pPr>
          </w:p>
        </w:tc>
      </w:tr>
      <w:tr w14:paraId="260525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D248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DF8D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B8362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3B87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24361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4CF47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FD537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"https://m.edsoo.ru/7f4308e6"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https://m.edsoo.ru/7f4308e6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E4A929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0583A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6B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553C5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F5F8E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EE10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BC800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81FD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"https://m.edsoo.ru/7f430a8a"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https://m.edsoo.ru/7f430a8a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77EEE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B7A95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3703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6261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EF67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F6816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BCA3B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80B0A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511FB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F284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A515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C195E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4E1F9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75C68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12D7B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656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D3DB6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0907E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C279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3E0E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73E3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6E5D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222FA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79F0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"https://m.edsoo.ru/7f43128c"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https://m.edsoo.ru/7f43128c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E20E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2288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50A6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87435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F324F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DC63F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B4795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97869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"https://m.edsoo.ru/7f4315c0"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https://m.edsoo.ru/7f4315c0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8ACB7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BBFCC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1AC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8B60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8AD62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8BD73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4A308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696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"https://m.edsoo.ru/7f4318c2"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https://m.edsoo.ru/7f4318c2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2CD9D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C3794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31CB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1B71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B83D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70E98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D71C6C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714D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"https://m.edsoo.ru/7f431a20"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https://m.edsoo.ru/7f431a20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BA8A5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4C4B94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76B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51AE0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04AD1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407C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50E18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C36E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"https://m.edsoo.ru/7f43259c"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https://m.edsoo.ru/7f43259c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3309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4E4A4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5D3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F217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DEE1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1FCE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C51CD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7531D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2AC0F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3F4B0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B09B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DA90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AF0E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E206A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5F33B2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1493A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"https://m.edsoo.ru/7f432736"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https://m.edsoo.ru/7f432736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98027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08A52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EC8D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1BCB3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81B1A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AB84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B01AC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3373DA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"https://m.edsoo.ru/7f431d36"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https://m.edsoo.ru/7f431d36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E183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CBA37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57E9D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C7F6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CFF6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2A40D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C51AE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38C6F0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65E2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6613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90E1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2A2863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FA4D82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B0C10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087F4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939FFC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90500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71A1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93A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74940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EB598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8246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12A6B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198B1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"https://m.edsoo.ru/7f42ee1a"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https://m.edsoo.ru/7f42ee1a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D2EE8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8598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CD9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3B9F5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49A0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4189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8F0C22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F4CDA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"https://m.edsoo.ru/7f42f158"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https://m.edsoo.ru/7f42f158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AC31B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297DD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5302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0A017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0CD1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4BB7A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424CC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F5A9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"https://m.edsoo.ru/7f42f3f6"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https://m.edsoo.ru/7f42f3f6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91E16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29B3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BEE0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C38E0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F1C1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36E0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8316B6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C79D8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"https://m.edsoo.ru/7f42f5a4"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https://m.edsoo.ru/7f42f5a4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442D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A057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8207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42F3E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80E41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CA47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102349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31EA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"https://m.edsoo.ru/7f42fef0"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https://m.edsoo.ru/7f42fef0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AB94F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01E6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C2F80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8CAF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CC4326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44F7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D180BD0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31BB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"https://m.edsoo.ru/7f430076"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https://m.edsoo.ru/7f430076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75AF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AD33C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5E6D1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9FA870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D47A2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2DAF64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B10A73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5E89D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3FA6B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5503F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31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A2939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A776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CAC4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CC169F0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0C0D3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AD5C3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A21D5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7128A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BDD20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BCA3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5FB5A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98F8F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FC4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"https://m.edsoo.ru/7f4328c6"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https://m.edsoo.ru/7f4328c6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A4CFB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6D5A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C3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870E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FC1D3F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30F0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322B95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64E7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"https://m.edsoo.ru/7f432b6e"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https://m.edsoo.ru/7f432b6e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42715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BE5CB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14FF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B7BB8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EB92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86D4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AB48F1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1C236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"https://m.edsoo.ru/7f42f75c"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https://m.edsoo.ru/7f42f75c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3198A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1DB71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D1BE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9456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AC6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CB191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349421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A50AA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"https://m.edsoo.ru/7f42f8f6"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https://m.edsoo.ru/7f42f8f6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390FE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E82CE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54D70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4EDC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83984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1D20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585159A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BC0A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"https://m.edsoo.ru/7f4301f2"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https://m.edsoo.ru/7f4301f2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40839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3E80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312B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64D42F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1647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6B73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C03D5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EF9D57">
            <w:pPr>
              <w:spacing w:before="0" w:after="0"/>
              <w:ind w:left="135"/>
              <w:jc w:val="left"/>
            </w:pPr>
          </w:p>
        </w:tc>
      </w:tr>
      <w:tr w14:paraId="0BADE5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9D5AA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0733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91B8A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D7B08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1771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225E3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7BA4BBB">
            <w:pPr>
              <w:spacing w:before="0" w:after="0"/>
              <w:ind w:left="135"/>
              <w:jc w:val="left"/>
            </w:pPr>
          </w:p>
        </w:tc>
      </w:tr>
      <w:tr w14:paraId="7F3AA36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3AC56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269E4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D742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AF82B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4404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5EAC4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F8B3A6">
            <w:pPr>
              <w:spacing w:before="0" w:after="0"/>
              <w:ind w:left="135"/>
              <w:jc w:val="left"/>
            </w:pPr>
          </w:p>
        </w:tc>
      </w:tr>
      <w:tr w14:paraId="5443B3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142C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5454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FCA2B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9EF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5CDB2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13D3946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768A383">
            <w:pPr>
              <w:spacing w:before="0" w:after="0"/>
              <w:ind w:left="135"/>
              <w:jc w:val="left"/>
            </w:pPr>
          </w:p>
        </w:tc>
      </w:tr>
      <w:tr w14:paraId="44CD3B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A2088A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CA75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D16CA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55946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FDDBC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F910A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829CC2">
            <w:pPr>
              <w:spacing w:before="0" w:after="0"/>
              <w:ind w:left="135"/>
              <w:jc w:val="left"/>
            </w:pPr>
          </w:p>
        </w:tc>
      </w:tr>
      <w:tr w14:paraId="70676B4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C7986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61F5D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B3D1B9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620A6A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F3770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CF400E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7FDD727">
            <w:pPr>
              <w:spacing w:before="0" w:after="0"/>
              <w:ind w:left="135"/>
              <w:jc w:val="left"/>
            </w:pPr>
          </w:p>
        </w:tc>
      </w:tr>
      <w:tr w14:paraId="4B9D6D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0C74C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CDB5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8C660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B86D5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C379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5CFE75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2BFC66D">
            <w:pPr>
              <w:spacing w:before="0" w:after="0"/>
              <w:ind w:left="135"/>
              <w:jc w:val="left"/>
            </w:pPr>
          </w:p>
        </w:tc>
      </w:tr>
      <w:tr w14:paraId="00586A0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88BE0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0DB8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91D4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768913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16C45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8F323F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C4AB04">
            <w:pPr>
              <w:spacing w:before="0" w:after="0"/>
              <w:ind w:left="135"/>
              <w:jc w:val="left"/>
            </w:pPr>
          </w:p>
        </w:tc>
      </w:tr>
      <w:tr w14:paraId="5C77AE5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D85DC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AFFCA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A4678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B8BD5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403D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56F0E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A3F85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E08CC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9B941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E9E68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8E5DA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4933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C57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57CA5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B9B6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"https://m.edsoo.ru/7f43d6d6"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https://m.edsoo.ru/7f43d6d6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311458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A15A5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EC0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3A14E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4B68D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3087A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D1A50C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7A597C">
            <w:pPr>
              <w:spacing w:before="0" w:after="0"/>
              <w:ind w:left="135"/>
              <w:jc w:val="left"/>
            </w:pPr>
          </w:p>
        </w:tc>
      </w:tr>
      <w:tr w14:paraId="58301E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5E9F29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6BE9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51C586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3FDFE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DCBF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B5A849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CE1E7D">
            <w:pPr>
              <w:spacing w:before="0" w:after="0"/>
              <w:ind w:left="135"/>
              <w:jc w:val="left"/>
            </w:pPr>
          </w:p>
        </w:tc>
      </w:tr>
      <w:tr w14:paraId="3D8C63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FFB7D2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E196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4356D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4FA3E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B3E99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2C3CE34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05C2414">
            <w:pPr>
              <w:spacing w:before="0" w:after="0"/>
              <w:ind w:left="135"/>
              <w:jc w:val="left"/>
            </w:pPr>
          </w:p>
        </w:tc>
      </w:tr>
      <w:tr w14:paraId="30E61CA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6C98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DE2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0719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10DA8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BDA4C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7C919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0C6A99">
            <w:pPr>
              <w:spacing w:before="0" w:after="0"/>
              <w:ind w:left="135"/>
              <w:jc w:val="left"/>
            </w:pPr>
          </w:p>
        </w:tc>
      </w:tr>
      <w:tr w14:paraId="6DBE9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AB39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27F26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39B55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B8F69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6A378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903E8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125D4D4">
            <w:pPr>
              <w:spacing w:before="0" w:after="0"/>
              <w:ind w:left="135"/>
              <w:jc w:val="left"/>
            </w:pPr>
          </w:p>
        </w:tc>
      </w:tr>
      <w:tr w14:paraId="594018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60B5F3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C306E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22CA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4DCD9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EFD7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7E19A9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D5A1F3">
            <w:pPr>
              <w:spacing w:before="0" w:after="0"/>
              <w:ind w:left="135"/>
              <w:jc w:val="left"/>
            </w:pPr>
          </w:p>
        </w:tc>
      </w:tr>
      <w:tr w14:paraId="2F87B3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BBF38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60DD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F380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84FF7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595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BA095C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F2D2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"https://m.edsoo.ru/7f42c692"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https://m.edsoo.ru/7f42c692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A5EE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AF289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81C9F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98772C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13D6A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155C6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BDA5B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3A885C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"https://m.edsoo.ru/7f42c840"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https://m.edsoo.ru/7f42c840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0E1BE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DB55D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058F6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30DA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881E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DE986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CB8DE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F00C3BC">
            <w:pPr>
              <w:spacing w:before="0" w:after="0"/>
              <w:ind w:left="135"/>
              <w:jc w:val="left"/>
            </w:pPr>
          </w:p>
        </w:tc>
      </w:tr>
      <w:tr w14:paraId="6E0676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F0E3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0B76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DA1FC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65F1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C3E3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3319E7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1A0B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3CC68F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1F12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9CD67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FA3ED2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92F5E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16BD67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B0FF1C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2873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"https://m.edsoo.ru/7f42cd2c"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https://m.edsoo.ru/7f42cd2c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A732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37394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7769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DC49E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18567D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F106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3D4A6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8F44F2">
            <w:pPr>
              <w:spacing w:before="0" w:after="0"/>
              <w:ind w:left="135"/>
              <w:jc w:val="left"/>
            </w:pPr>
          </w:p>
        </w:tc>
      </w:tr>
      <w:tr w14:paraId="7A20C3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3D94B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34F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3DB3AD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D45A5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6BA0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BDD99B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02FDE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426C9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CE177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7832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1DFBB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23DA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0E040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3E2FDF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ADE34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"https://m.edsoo.ru/7f42c9e4"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https://m.edsoo.ru/7f42c9e4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B46B4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39EE87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462D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7B425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EE535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221ED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417895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142C8B">
            <w:pPr>
              <w:spacing w:before="0" w:after="0"/>
              <w:ind w:left="135"/>
              <w:jc w:val="left"/>
            </w:pPr>
          </w:p>
        </w:tc>
      </w:tr>
      <w:tr w14:paraId="7E4C26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29C4E5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91EA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5CC89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84B9EB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71B45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9C5853A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2A0B9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"https://m.edsoo.ru/7f433c12"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https://m.edsoo.ru/7f433c12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7901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0DFA79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4D72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82B10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C063C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835B31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75C3E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4A8B6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"https://m.edsoo.ru/7f433d84"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https://m.edsoo.ru/7f433d84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0231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187CC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BE15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8955BB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E53077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587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082D6DC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7EFAE3">
            <w:pPr>
              <w:spacing w:before="0" w:after="0"/>
              <w:ind w:left="135"/>
              <w:jc w:val="left"/>
            </w:pPr>
          </w:p>
        </w:tc>
      </w:tr>
      <w:tr w14:paraId="229F59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5114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3DC9A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0F821C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D596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33CDE0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F1D86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3F7972">
            <w:pPr>
              <w:spacing w:before="0" w:after="0"/>
              <w:ind w:left="135"/>
              <w:jc w:val="left"/>
            </w:pPr>
          </w:p>
        </w:tc>
      </w:tr>
      <w:tr w14:paraId="55EC2D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CF2AB5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1371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74D3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A61FA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5F7BF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6E8C6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AAD94E">
            <w:pPr>
              <w:spacing w:before="0" w:after="0"/>
              <w:ind w:left="135"/>
              <w:jc w:val="left"/>
            </w:pPr>
          </w:p>
        </w:tc>
      </w:tr>
      <w:tr w14:paraId="7C72C0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FF6D86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46A90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813BED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3FD2C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27B5B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4F327A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7483DDC">
            <w:pPr>
              <w:spacing w:before="0" w:after="0"/>
              <w:ind w:left="135"/>
              <w:jc w:val="left"/>
            </w:pPr>
          </w:p>
        </w:tc>
      </w:tr>
      <w:tr w14:paraId="79FD5C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255F1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A5C1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3BC39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C482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0DA9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E39CA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5BD76F2">
            <w:pPr>
              <w:spacing w:before="0" w:after="0"/>
              <w:ind w:left="135"/>
              <w:jc w:val="left"/>
            </w:pPr>
          </w:p>
        </w:tc>
      </w:tr>
      <w:tr w14:paraId="7A8ABF7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C986E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73B6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ADAA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8D9C8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50CA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8DB82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21EC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"https://m.edsoo.ru/7f434bbc"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https://m.edsoo.ru/7f434bbc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1F43B1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BB9C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FC2A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2BF5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FBD1FF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F98A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F3EAF7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38C6FD">
            <w:pPr>
              <w:spacing w:before="0" w:after="0"/>
              <w:ind w:left="135"/>
              <w:jc w:val="left"/>
            </w:pPr>
          </w:p>
        </w:tc>
      </w:tr>
      <w:tr w14:paraId="35FAF6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5281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1B1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120E6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3A111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0A35A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93DA5F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E4A71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"https://m.edsoo.ru/7f4343e2"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https://m.edsoo.ru/7f4343e2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9D3F2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40920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D546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7BC9E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AA157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7EFF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AEFE6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50757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"https://m.edsoo.ru/7f434572"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https://m.edsoo.ru/7f434572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560A1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1C42F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6F29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y =x², y = x³,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5844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4702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A24C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A0A15B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9D5A2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"https://m.edsoo.ru/7f434d38"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https://m.edsoo.ru/7f434d38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7B76E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7EAB0B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1CF7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1391D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AEE56B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2CEA1E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7400F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0CBA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"https://m.edsoo.ru/7f4371aa"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https://m.edsoo.ru/7f4371aa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A030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904C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797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910A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7310FC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452480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7077898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9F8CE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"https://m.edsoo.ru/7f434eb4"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https://m.edsoo.ru/7f434eb4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62A4BF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F98AD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C99F2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57730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98F69D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9BA7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316A3A9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32E1EC">
            <w:pPr>
              <w:spacing w:before="0" w:after="0"/>
              <w:ind w:left="135"/>
              <w:jc w:val="left"/>
            </w:pPr>
          </w:p>
        </w:tc>
      </w:tr>
      <w:tr w14:paraId="1B12FE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4563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A2DF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3800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125D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4C4476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DE3022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C29D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"https://m.edsoo.ru/7f43736c"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https://m.edsoo.ru/7f43736c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9ECD5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7BA6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4AB37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E0CE8B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60C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080DF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8AEE46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8C518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"https://m.edsoo.ru/7f437510"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https://m.edsoo.ru/7f437510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317E3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8DEB6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FE113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2B5F53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8A2A51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9E59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6AACD1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78FA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"https://m.edsoo.ru/7f4376b4"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https://m.edsoo.ru/7f4376b4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85D7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36836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4D9E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76D98E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E7EACD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B5B5D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3458E3D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08FCB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"https://m.edsoo.ru/7f436b88"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https://m.edsoo.ru/7f436b88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CAAA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4A0F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8E2C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7C320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40A5F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BBB7C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9A033">
            <w:pPr>
              <w:spacing w:before="0" w:after="0"/>
              <w:ind w:left="135"/>
              <w:jc w:val="left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57E95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"https://m.edsoo.ru/7f437858"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https://m.edsoo.ru/7f437858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FFE0E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9CA7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89AA8B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2F0AEB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1DB7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D11F6">
            <w:pPr>
              <w:jc w:val="left"/>
            </w:pPr>
          </w:p>
        </w:tc>
      </w:tr>
    </w:tbl>
    <w:p w14:paraId="7A404D6D">
      <w:pPr>
        <w:sectPr>
          <w:pgSz w:w="16383" w:h="11906" w:orient="landscape"/>
          <w:cols w:space="720" w:num="1"/>
        </w:sectPr>
      </w:pPr>
    </w:p>
    <w:p w14:paraId="373B2B27">
      <w:pPr>
        <w:spacing w:before="0" w:after="0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9 КЛАСС </w:t>
      </w:r>
    </w:p>
    <w:tbl>
      <w:tblPr>
        <w:tblStyle w:val="7"/>
        <w:tblW w:w="0" w:type="auto"/>
        <w:tblCellSpacing w:w="0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4374"/>
        <w:gridCol w:w="1151"/>
        <w:gridCol w:w="1312"/>
        <w:gridCol w:w="1397"/>
        <w:gridCol w:w="988"/>
        <w:gridCol w:w="2847"/>
      </w:tblGrid>
      <w:tr w14:paraId="22863D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F97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</w:p>
          <w:p w14:paraId="74956C77">
            <w:pPr>
              <w:spacing w:before="0" w:after="0"/>
              <w:ind w:left="135"/>
              <w:jc w:val="left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1773D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</w:p>
          <w:p w14:paraId="0D817A0B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2242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A90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</w:p>
          <w:p w14:paraId="05F25E5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F946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C3872E2">
            <w:pPr>
              <w:spacing w:before="0" w:after="0"/>
              <w:ind w:left="135"/>
              <w:jc w:val="left"/>
            </w:pPr>
          </w:p>
        </w:tc>
      </w:tr>
      <w:tr w14:paraId="5C3A75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20565DFD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124D7430">
            <w:pPr>
              <w:jc w:val="left"/>
            </w:pP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3AD63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</w:p>
          <w:p w14:paraId="49CEBC2E">
            <w:pPr>
              <w:spacing w:before="0" w:after="0"/>
              <w:ind w:left="135"/>
              <w:jc w:val="left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C434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27B7D6D6">
            <w:pPr>
              <w:spacing w:before="0" w:after="0"/>
              <w:ind w:left="135"/>
              <w:jc w:val="left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10940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E09B03F"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428CB701">
            <w:pPr>
              <w:jc w:val="left"/>
            </w:pPr>
          </w:p>
        </w:tc>
        <w:tc>
          <w:tcPr>
            <w:tcW w:w="0" w:type="auto"/>
            <w:vMerge w:val="continue"/>
            <w:tcBorders>
              <w:top w:val="nil"/>
            </w:tcBorders>
            <w:tcMar>
              <w:top w:w="50" w:type="dxa"/>
              <w:left w:w="100" w:type="dxa"/>
            </w:tcMar>
          </w:tcPr>
          <w:p w14:paraId="30AFD536">
            <w:pPr>
              <w:jc w:val="left"/>
            </w:pPr>
          </w:p>
        </w:tc>
      </w:tr>
      <w:tr w14:paraId="2D3192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F4799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09FE3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E212B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772E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67AF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37598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CF4AFA">
            <w:pPr>
              <w:spacing w:before="0" w:after="0"/>
              <w:ind w:left="135"/>
              <w:jc w:val="left"/>
            </w:pPr>
          </w:p>
        </w:tc>
      </w:tr>
      <w:tr w14:paraId="324939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BE6D5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1CB1F0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3B7D3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154AF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E509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F1BF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CC7ADB">
            <w:pPr>
              <w:spacing w:before="0" w:after="0"/>
              <w:ind w:left="135"/>
              <w:jc w:val="left"/>
            </w:pPr>
          </w:p>
        </w:tc>
      </w:tr>
      <w:tr w14:paraId="78115F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4D275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61805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AEE8C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C640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12601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A3304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6CBB0C">
            <w:pPr>
              <w:spacing w:before="0" w:after="0"/>
              <w:ind w:left="135"/>
              <w:jc w:val="left"/>
            </w:pPr>
          </w:p>
        </w:tc>
      </w:tr>
      <w:tr w14:paraId="46366D0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9C28C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623C4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801A1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FCD8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8CF8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75D80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C7E610">
            <w:pPr>
              <w:spacing w:before="0" w:after="0"/>
              <w:ind w:left="135"/>
              <w:jc w:val="left"/>
            </w:pPr>
          </w:p>
        </w:tc>
      </w:tr>
      <w:tr w14:paraId="1AC0E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7A1D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C51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ABE65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4F03AB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CB6C15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95A64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D44F0F">
            <w:pPr>
              <w:spacing w:before="0" w:after="0"/>
              <w:ind w:left="135"/>
              <w:jc w:val="left"/>
            </w:pPr>
          </w:p>
        </w:tc>
      </w:tr>
      <w:tr w14:paraId="731C42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A026B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79664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132AC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E84D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4E6E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0A4438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31D037">
            <w:pPr>
              <w:spacing w:before="0" w:after="0"/>
              <w:ind w:left="135"/>
              <w:jc w:val="left"/>
            </w:pPr>
          </w:p>
        </w:tc>
      </w:tr>
      <w:tr w14:paraId="607806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3543A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6D10E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43E1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901C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B52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9A7929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BFC6BC">
            <w:pPr>
              <w:spacing w:before="0" w:after="0"/>
              <w:ind w:left="135"/>
              <w:jc w:val="left"/>
            </w:pPr>
          </w:p>
        </w:tc>
      </w:tr>
      <w:tr w14:paraId="6ECB4C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7DE2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319D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BE1C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7C94C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12198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D25E7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20FBB1">
            <w:pPr>
              <w:spacing w:before="0" w:after="0"/>
              <w:ind w:left="135"/>
              <w:jc w:val="left"/>
            </w:pPr>
          </w:p>
        </w:tc>
      </w:tr>
      <w:tr w14:paraId="27BE603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B856D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9E6F7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61A97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8D3C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7A6E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24F32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B7E573">
            <w:pPr>
              <w:spacing w:before="0" w:after="0"/>
              <w:ind w:left="135"/>
              <w:jc w:val="left"/>
            </w:pPr>
          </w:p>
        </w:tc>
      </w:tr>
      <w:tr w14:paraId="056AC2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CF658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A4AE4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A1E7B9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992F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417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B61E6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35E16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 ЦОК </w:t>
            </w:r>
            <w:r>
              <w:fldChar w:fldCharType="begin"/>
            </w:r>
            <w:r>
              <w:instrText xml:space="preserve"> HYPERLINK "https://m.edsoo.ru/7f43bf66"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https://m.edsoo.ru/7f43bf66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CF107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15D2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A5D0A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E1C078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2D0CC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3A05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0E0A7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2F7428">
            <w:pPr>
              <w:spacing w:before="0" w:after="0"/>
              <w:ind w:left="135"/>
              <w:jc w:val="left"/>
            </w:pPr>
          </w:p>
        </w:tc>
      </w:tr>
      <w:tr w14:paraId="7B5398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C271F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B4EC6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041D3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986B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A1126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96B5B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537B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5913C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2C143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0283B0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FA18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8CB9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ED0AD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4EA92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46F0E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"https://m.edsoo.ru/7f43c542"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https://m.edsoo.ru/7f43c542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6C396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D55DB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0329B2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16A8C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D2EC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19E97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432C5D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6887FE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5E624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EAD2B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15E4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16A04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021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5945F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3D1EA8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0A0435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"https://m.edsoo.ru/7f43c3d0"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https://m.edsoo.ru/7f43c3d0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4E40A9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183B4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FB04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4412E0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B09A0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B9878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20084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64875">
            <w:pPr>
              <w:spacing w:before="0" w:after="0"/>
              <w:ind w:left="135"/>
              <w:jc w:val="left"/>
            </w:pPr>
          </w:p>
        </w:tc>
      </w:tr>
      <w:tr w14:paraId="4DAA083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A2F4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671A2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4349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B8F0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76C55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2158A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1A3245">
            <w:pPr>
              <w:spacing w:before="0" w:after="0"/>
              <w:ind w:left="135"/>
              <w:jc w:val="left"/>
            </w:pPr>
          </w:p>
        </w:tc>
      </w:tr>
      <w:tr w14:paraId="25FE3E7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1F4BF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6E67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C0177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CF00B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A1385A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868C6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4CF2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0476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080B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99285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2F7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0F79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3331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BF11A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E1DEF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"https://m.edsoo.ru/7f43c9b6"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https://m.edsoo.ru/7f43c9b6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B555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CF12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67FF9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EBE9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F6C08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27551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B7D75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F24ABD">
            <w:pPr>
              <w:spacing w:before="0" w:after="0"/>
              <w:ind w:left="135"/>
              <w:jc w:val="left"/>
            </w:pPr>
          </w:p>
        </w:tc>
      </w:tr>
      <w:tr w14:paraId="68EB2EB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0AC70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3D0A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E4B46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AE06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FBA3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6EF34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7EED801">
            <w:pPr>
              <w:spacing w:before="0" w:after="0"/>
              <w:ind w:left="135"/>
              <w:jc w:val="left"/>
            </w:pPr>
          </w:p>
        </w:tc>
      </w:tr>
      <w:tr w14:paraId="1268E9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D58E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755F3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F3AA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AA77C4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65FFE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C105F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CF7C26">
            <w:pPr>
              <w:spacing w:before="0" w:after="0"/>
              <w:ind w:left="135"/>
              <w:jc w:val="left"/>
            </w:pPr>
          </w:p>
        </w:tc>
      </w:tr>
      <w:tr w14:paraId="42A768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8CCB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3E31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D9E51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DCEA0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82639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835CF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128181">
            <w:pPr>
              <w:spacing w:before="0" w:after="0"/>
              <w:ind w:left="135"/>
              <w:jc w:val="left"/>
            </w:pPr>
          </w:p>
        </w:tc>
      </w:tr>
      <w:tr w14:paraId="56F2656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4729D1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CA446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13707C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C80A1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961A9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4FF8ED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CD90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B53E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D81D42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8B087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2B559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D5C01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8ABE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CB1F1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6378D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"https://m.edsoo.ru/7f43d0b4"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https://m.edsoo.ru/7f43d0b4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8369A2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A302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B9B79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85026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2CBD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6139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F70F3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32F7AF8">
            <w:pPr>
              <w:spacing w:before="0" w:after="0"/>
              <w:ind w:left="135"/>
              <w:jc w:val="left"/>
            </w:pPr>
          </w:p>
        </w:tc>
      </w:tr>
      <w:tr w14:paraId="16E4E6D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25FCB1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97A69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BC4F8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8DD43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39D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CC15F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0E7FF41">
            <w:pPr>
              <w:spacing w:before="0" w:after="0"/>
              <w:ind w:left="135"/>
              <w:jc w:val="left"/>
            </w:pPr>
          </w:p>
        </w:tc>
      </w:tr>
      <w:tr w14:paraId="273E7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A3EA2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01DD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5C43A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C1E6D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3F3B8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AF078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36CE8D">
            <w:pPr>
              <w:spacing w:before="0" w:after="0"/>
              <w:ind w:left="135"/>
              <w:jc w:val="left"/>
            </w:pPr>
          </w:p>
        </w:tc>
      </w:tr>
      <w:tr w14:paraId="2210C5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3DAF7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A8C1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E5C31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5B356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1EFD3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2449A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20D0C89">
            <w:pPr>
              <w:spacing w:before="0" w:after="0"/>
              <w:ind w:left="135"/>
              <w:jc w:val="left"/>
            </w:pPr>
          </w:p>
        </w:tc>
      </w:tr>
      <w:tr w14:paraId="36FD067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115CD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B7D3E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DBAFC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77AD5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16B50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98F0B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A251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"https://m.edsoo.ru/7f43d23a"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https://m.edsoo.ru/7f43d23a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F586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DFDC52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A036C2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D5111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77A5A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EC57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BF30A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1DFCE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"https://m.edsoo.ru/7f43d55a"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https://m.edsoo.ru/7f43d55a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EB4DB1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485B2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B387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E898D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57A6A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3086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2610C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927BBB5">
            <w:pPr>
              <w:spacing w:before="0" w:after="0"/>
              <w:ind w:left="135"/>
              <w:jc w:val="left"/>
            </w:pPr>
          </w:p>
        </w:tc>
      </w:tr>
      <w:tr w14:paraId="227DB4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9CD8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3E073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30F98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F0F8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5593E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33C2C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44733D">
            <w:pPr>
              <w:spacing w:before="0" w:after="0"/>
              <w:ind w:left="135"/>
              <w:jc w:val="left"/>
            </w:pPr>
          </w:p>
        </w:tc>
      </w:tr>
      <w:tr w14:paraId="30849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7E8BA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331C88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1A41C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7D627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979CC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B1189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6D24DB">
            <w:pPr>
              <w:spacing w:before="0" w:after="0"/>
              <w:ind w:left="135"/>
              <w:jc w:val="left"/>
            </w:pPr>
          </w:p>
        </w:tc>
      </w:tr>
      <w:tr w14:paraId="2A9ED6F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7BBA7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A3FF31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3D75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F3525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FEDFF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3AB0B5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5ABEDA">
            <w:pPr>
              <w:spacing w:before="0" w:after="0"/>
              <w:ind w:left="135"/>
              <w:jc w:val="left"/>
            </w:pPr>
          </w:p>
        </w:tc>
      </w:tr>
      <w:tr w14:paraId="0740E7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9E9890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1C47C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8FE9E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CACD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C16C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BCC6F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80CA07">
            <w:pPr>
              <w:spacing w:before="0" w:after="0"/>
              <w:ind w:left="135"/>
              <w:jc w:val="left"/>
            </w:pPr>
          </w:p>
        </w:tc>
      </w:tr>
      <w:tr w14:paraId="1D57E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9A471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4C5A78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317F4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9D6AD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7D03D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06D73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729508">
            <w:pPr>
              <w:spacing w:before="0" w:after="0"/>
              <w:ind w:left="135"/>
              <w:jc w:val="left"/>
            </w:pPr>
          </w:p>
        </w:tc>
      </w:tr>
      <w:tr w14:paraId="695D35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0B241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6F59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33EA2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23488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8980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CAA46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8EC340">
            <w:pPr>
              <w:spacing w:before="0" w:after="0"/>
              <w:ind w:left="135"/>
              <w:jc w:val="left"/>
            </w:pPr>
          </w:p>
        </w:tc>
      </w:tr>
      <w:tr w14:paraId="00347C5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5F244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E26E3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E3C4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E61F0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344C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2D45F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19E8E8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"https://m.edsoo.ru/7f43ad5a"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https://m.edsoo.ru/7f43ad5a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B0D508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E946F6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AC4DFF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C9320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72F5E7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C055B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8D6EF9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13F87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747BC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E2F4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22DFD9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9B68F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7E081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B217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E7368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AA8E6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C2032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F6E78C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06E25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C07D7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FAD4A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C35552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F0ADF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925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"https://m.edsoo.ru/7f43af08"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https://m.edsoo.ru/7f43af08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1A04A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F9E1C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AD7C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D47AA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7275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A3585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688BDC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039B1C">
            <w:pPr>
              <w:spacing w:before="0" w:after="0"/>
              <w:ind w:left="135"/>
              <w:jc w:val="left"/>
            </w:pPr>
          </w:p>
        </w:tc>
      </w:tr>
      <w:tr w14:paraId="40145A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EB82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9A648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4F6AC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C4F45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23C63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A7D02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7A1B380">
            <w:pPr>
              <w:spacing w:before="0" w:after="0"/>
              <w:ind w:left="135"/>
              <w:jc w:val="left"/>
            </w:pPr>
          </w:p>
        </w:tc>
      </w:tr>
      <w:tr w14:paraId="70CE9C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E6C2C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84D0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BDF5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4CD9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3379FB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ECE4A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DB97BAF">
            <w:pPr>
              <w:spacing w:before="0" w:after="0"/>
              <w:ind w:left="135"/>
              <w:jc w:val="left"/>
            </w:pPr>
          </w:p>
        </w:tc>
      </w:tr>
      <w:tr w14:paraId="5F86927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5BE4C8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85254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E7EDA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69F4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A70093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4441F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6662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B7EB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DC122E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C2DE1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41B7B9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64B7B3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613C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36A3D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BEFC85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"https://m.edsoo.ru/7f43b21e"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https://m.edsoo.ru/7f43b21e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D2D762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1238C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299B9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5F37F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339D9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7BEF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030C14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61C80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"https://m.edsoo.ru/7f43b5a2"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https://m.edsoo.ru/7f43b5a2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BB9B9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5CAE9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2E17B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B67E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2C6D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E97064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03E95D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EC1F4D9">
            <w:pPr>
              <w:spacing w:before="0" w:after="0"/>
              <w:ind w:left="135"/>
              <w:jc w:val="left"/>
            </w:pPr>
          </w:p>
        </w:tc>
      </w:tr>
      <w:tr w14:paraId="1F4723C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36DC5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243CB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924D1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4BD8F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3E8D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438F3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24309D">
            <w:pPr>
              <w:spacing w:before="0" w:after="0"/>
              <w:ind w:left="135"/>
              <w:jc w:val="left"/>
            </w:pPr>
          </w:p>
        </w:tc>
      </w:tr>
      <w:tr w14:paraId="13FD8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6C04E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F079B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7F1FD2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5FF39D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A6E06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DF5233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90411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"https://m.edsoo.ru/7f43b098"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https://m.edsoo.ru/7f43b098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102C6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F18E1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4D2E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601D4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661C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DA87D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F63E0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D65A59">
            <w:pPr>
              <w:spacing w:before="0" w:after="0"/>
              <w:ind w:left="135"/>
              <w:jc w:val="left"/>
            </w:pPr>
          </w:p>
        </w:tc>
      </w:tr>
      <w:tr w14:paraId="5A4CED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8A0433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5FC23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D499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571F5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C2A44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1EA98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A22372A">
            <w:pPr>
              <w:spacing w:before="0" w:after="0"/>
              <w:ind w:left="135"/>
              <w:jc w:val="left"/>
            </w:pPr>
          </w:p>
        </w:tc>
      </w:tr>
      <w:tr w14:paraId="15035C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9817D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FB7566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4B7F03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8624B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55434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2293FE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58563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7BEF7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753A16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ABEF01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6A0AD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F5C30A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E2F62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12632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3D82D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"https://m.edsoo.ru/7f439842"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https://m.edsoo.ru/7f439842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7E7B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F4676F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3FAEB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193F2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680703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C075F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0113A0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7686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"https://m.edsoo.ru/7f4399b4"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https://m.edsoo.ru/7f4399b4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E78C61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D345A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6958A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6F6AE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08BE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E8471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1000B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A8CDB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"https://m.edsoo.ru/7f439eb4"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https://m.edsoo.ru/7f439eb4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74F93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06D3C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71BA7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092BF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519441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27A63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B94501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0F56C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"https://m.edsoo.ru/7f43a03a"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https://m.edsoo.ru/7f43a03a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8C2A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878E4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5B630D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DEDADF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1FF8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9E7759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C96450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4A5D7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"https://m.edsoo.ru/7f43a1ac"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https://m.edsoo.ru/7f43a1ac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D3E07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6A35B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12A688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A715C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A962B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439D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1FB042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D845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"https://m.edsoo.ru/7f43a31e"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https://m.edsoo.ru/7f43a31e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71E57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9FF002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73B0FD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AB84D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3D762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3303D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240BE4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117BA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"https://m.edsoo.ru/7f43a526"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https://m.edsoo.ru/7f43a526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5AEC46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3C5F1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E9458C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444D98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3DA7B5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20CC2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09228B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E9317C">
            <w:pPr>
              <w:spacing w:before="0" w:after="0"/>
              <w:ind w:left="135"/>
              <w:jc w:val="left"/>
            </w:pPr>
          </w:p>
        </w:tc>
      </w:tr>
      <w:tr w14:paraId="21938A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F2FD9B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477FB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58FB6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258D29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2DC5C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2390EB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1541AD">
            <w:pPr>
              <w:spacing w:before="0" w:after="0"/>
              <w:ind w:left="135"/>
              <w:jc w:val="left"/>
            </w:pPr>
          </w:p>
        </w:tc>
      </w:tr>
      <w:tr w14:paraId="412CC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6C05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3526D0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456EA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51440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83E34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64D599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5F67C9">
            <w:pPr>
              <w:spacing w:before="0" w:after="0"/>
              <w:ind w:left="135"/>
              <w:jc w:val="left"/>
            </w:pPr>
          </w:p>
        </w:tc>
      </w:tr>
      <w:tr w14:paraId="3F9F51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BCEC3D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74D261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BDE5E8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C083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14D932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5E9282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18669D5">
            <w:pPr>
              <w:spacing w:before="0" w:after="0"/>
              <w:ind w:left="135"/>
              <w:jc w:val="left"/>
            </w:pPr>
          </w:p>
        </w:tc>
      </w:tr>
      <w:tr w14:paraId="0A8685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D2DBF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1718D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0C075F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F54979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F35AD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3B012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818CB5F">
            <w:pPr>
              <w:spacing w:before="0" w:after="0"/>
              <w:ind w:left="135"/>
              <w:jc w:val="left"/>
            </w:pPr>
          </w:p>
        </w:tc>
      </w:tr>
      <w:tr w14:paraId="19446C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2F044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CE7CE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24B2D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8BB97E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E90B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C336C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E40B969">
            <w:pPr>
              <w:spacing w:before="0" w:after="0"/>
              <w:ind w:left="135"/>
              <w:jc w:val="left"/>
            </w:pPr>
          </w:p>
        </w:tc>
      </w:tr>
      <w:tr w14:paraId="1F943A0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FD0DD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A545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F6C36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FDBC9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1665A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A2F0E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F585FE">
            <w:pPr>
              <w:spacing w:before="0" w:after="0"/>
              <w:ind w:left="135"/>
              <w:jc w:val="left"/>
            </w:pPr>
          </w:p>
        </w:tc>
      </w:tr>
      <w:tr w14:paraId="045F48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6389E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C16FC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B1ACF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5BCCC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2CEE0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5C107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69784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"https://m.edsoo.ru/7f43ab84"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https://m.edsoo.ru/7f43ab84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DF6E6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9E753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34CB2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A00EE6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81681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FDC0F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07781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3F66A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"https://m.edsoo.ru/7f43e6c6"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https://m.edsoo.ru/7f43e6c6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C93696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D39A0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D200E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B157FF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246E64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4DC8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834A6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04A29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"https://m.edsoo.ru/7f43ebda"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https://m.edsoo.ru/7f43ebda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E205CE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13F0F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A0257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3809F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D482C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73C57B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B9AD02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E3F13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"https://m.edsoo.ru/7f43ed7e"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https://m.edsoo.ru/7f43ed7e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6CBA5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C91548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AA168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87A50A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9CB16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EB743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82BE6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DB1D36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"https://m.edsoo.ru/7f43f3b4"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https://m.edsoo.ru/7f43f3b4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9E5334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AFB808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EFC802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98CE2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8155D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7B965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EE284D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32A34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"https://m.edsoo.ru/7f43f58a"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https://m.edsoo.ru/7f43f58a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1CC16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52CB1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E4D9A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F0C92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53235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2113A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DE6C91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1F614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"https://m.edsoo.ru/7f43ef2c"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https://m.edsoo.ru/7f43ef2c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4B0AC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E2735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CAD5E3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111B93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837D86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E1337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4E4A2C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F2DC85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"https://m.edsoo.ru/7f43f0c6"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https://m.edsoo.ru/7f43f0c6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0A5E10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1228A0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2193F4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0C1C7F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D72E8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94800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5C846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DA7E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"https://m.edsoo.ru/7f43f72e"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https://m.edsoo.ru/7f43f72e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8E292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63C23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5225F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20F02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7D7AC7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4CBAF2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9231ED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F22E52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"https://m.edsoo.ru/7f43f8a0"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https://m.edsoo.ru/7f43f8a0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3387C2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387780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019DF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EA5B45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790A4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8320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B135D0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2F29BE">
            <w:pPr>
              <w:spacing w:before="0" w:after="0"/>
              <w:ind w:left="135"/>
              <w:jc w:val="left"/>
            </w:pPr>
          </w:p>
        </w:tc>
      </w:tr>
      <w:tr w14:paraId="091C4D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5B422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C9D70C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0BFD4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BDBC5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44AB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D510FF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2F07F6">
            <w:pPr>
              <w:spacing w:before="0" w:after="0"/>
              <w:ind w:left="135"/>
              <w:jc w:val="left"/>
            </w:pPr>
          </w:p>
        </w:tc>
      </w:tr>
      <w:tr w14:paraId="7B38AB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B5195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FE8153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C6FD1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094CD8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08F996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652C35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D7FF9F">
            <w:pPr>
              <w:spacing w:before="0" w:after="0"/>
              <w:ind w:left="135"/>
              <w:jc w:val="left"/>
            </w:pPr>
          </w:p>
        </w:tc>
      </w:tr>
      <w:tr w14:paraId="4155CD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615312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55302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A6661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C05693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8313C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8F8E7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90940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"https://m.edsoo.ru/7f43fe0e"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https://m.edsoo.ru/7f43fe0e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6A626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08657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BD450E3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C79882D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D891C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B254E9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4345C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CA5EC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"https://m.edsoo.ru/7f4401a6"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https://m.edsoo.ru/7f4401a6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DB8963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21802CB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BC63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DE9AB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A79A5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CFA94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2C195F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F37AF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"https://m.edsoo.ru/7f4404f8"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https://m.edsoo.ru/7f4404f8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448F2D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13CE3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53570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51671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1A7576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B98C9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AB8871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2A1781">
            <w:pPr>
              <w:spacing w:before="0" w:after="0"/>
              <w:ind w:left="135"/>
              <w:jc w:val="left"/>
            </w:pPr>
          </w:p>
        </w:tc>
      </w:tr>
      <w:tr w14:paraId="4902CF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9E6A6F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8B4E10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274D2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E58FD8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25CE07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DF5F7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F14658">
            <w:pPr>
              <w:spacing w:before="0" w:after="0"/>
              <w:ind w:left="135"/>
              <w:jc w:val="left"/>
            </w:pPr>
          </w:p>
        </w:tc>
      </w:tr>
      <w:tr w14:paraId="4EC78EC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1EFB263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DEA9A4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20C32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26E942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733FCF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52087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5FBA68">
            <w:pPr>
              <w:spacing w:before="0" w:after="0"/>
              <w:ind w:left="135"/>
              <w:jc w:val="left"/>
            </w:pPr>
          </w:p>
        </w:tc>
      </w:tr>
      <w:tr w14:paraId="4A7EF0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B84A86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9AB47C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9DAB8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59C3F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C3BE0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9180AF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8BEE99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"https://m.edsoo.ru/7f443b12"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https://m.edsoo.ru/7f443b12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6230CE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A9A86F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0EDABC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F094296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A402A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3473BBA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A3392D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FC881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"https://m.edsoo.ru/7f443cd4"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https://m.edsoo.ru/7f443cd4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67AD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7E8AA4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F50064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905E5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7CEA5B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258550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5165FC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E81846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"https://m.edsoo.ru/7f443fea"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https://m.edsoo.ru/7f443fea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25D87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A4A738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AF2DD5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55FD32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372884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F87005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509B2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C3A8BC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"https://m.edsoo.ru/7f4441ca"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https://m.edsoo.ru/7f4441ca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A425E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4F5BCE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6560C6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F33917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E8255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4889EE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D23DA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84316B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"https://m.edsoo.ru/7f444364"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https://m.edsoo.ru/7f444364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CE74E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A342ED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B1955D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09F37F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B37A292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2D21DD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ABAD66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C6ED3D7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"https://m.edsoo.ru/7f4446f2"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https://m.edsoo.ru/7f4446f2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FB574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847305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F4522D8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D0AFA0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421DA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DC5E79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3BD6E1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C050B6B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"https://m.edsoo.ru/7f444a94"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https://m.edsoo.ru/7f444a94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1F71C3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B15BDA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028A1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03E3D09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BC61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4BE207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29C038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A70DCF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"https://m.edsoo.ru/7f444c56"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https://m.edsoo.ru/7f444c56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16C881B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C73A8EC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57D036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61A62A4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9C99CE8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7D10DA9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249E3B6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CAF7B04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"https://m.edsoo.ru/7f444f44"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https://m.edsoo.ru/7f444f44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08F34B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61F54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834F826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8603E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81270C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6AECD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ADEADE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7DACCF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"https://m.edsoo.ru/7f44516a"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https://m.edsoo.ru/7f44516a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343F9E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8372B59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9FA3799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8AAB7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37B2F1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CF78E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E2C33D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E51F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"https://m.edsoo.ru/7f4452e6"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https://m.edsoo.ru/7f4452e6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61C59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EB9F977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B1565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5E74113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6B9BAD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11537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2C3E54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F8925E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r>
              <w:fldChar w:fldCharType="begin"/>
            </w:r>
            <w:r>
              <w:instrText xml:space="preserve"> HYPERLINK "https://m.edsoo.ru/7f445516" \h </w:instrText>
            </w:r>
            <w: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https://m.edsoo.ru/7f445516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 w14:paraId="2244BE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6CEFA2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192122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2B992B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98A59C4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4DCABC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28C16A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D395F69">
            <w:pPr>
              <w:spacing w:before="0" w:after="0"/>
              <w:ind w:left="135"/>
              <w:jc w:val="left"/>
            </w:pPr>
          </w:p>
        </w:tc>
      </w:tr>
      <w:tr w14:paraId="5FA1D3F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B5E301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7FC0D9A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BAE19C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295471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7DE74F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85C4EC9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73BB6D">
            <w:pPr>
              <w:spacing w:before="0" w:after="0"/>
              <w:ind w:left="135"/>
              <w:jc w:val="left"/>
            </w:pPr>
          </w:p>
        </w:tc>
      </w:tr>
      <w:tr w14:paraId="4FBDDD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5E9004"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003A5D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DC07D1E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D6DE2E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AD362B">
            <w:pPr>
              <w:spacing w:before="0" w:after="0" w:line="276" w:lineRule="auto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D7205B">
            <w:pPr>
              <w:spacing w:before="0" w:after="0"/>
              <w:ind w:left="135"/>
              <w:jc w:val="left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F3BC737">
            <w:pPr>
              <w:spacing w:before="0" w:after="0"/>
              <w:ind w:left="135"/>
              <w:jc w:val="left"/>
            </w:pPr>
          </w:p>
        </w:tc>
      </w:tr>
      <w:tr w14:paraId="7D16D4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43B51"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4D199A8A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453005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AE96338">
            <w:pPr>
              <w:spacing w:before="0" w:after="0" w:line="276" w:lineRule="auto"/>
              <w:ind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F4453A">
            <w:pPr>
              <w:jc w:val="left"/>
            </w:pPr>
          </w:p>
        </w:tc>
      </w:tr>
    </w:tbl>
    <w:p w14:paraId="6CA9F9B8">
      <w:pPr>
        <w:sectPr>
          <w:pgSz w:w="16383" w:h="11906" w:orient="landscape"/>
          <w:cols w:space="720" w:num="1"/>
        </w:sectPr>
      </w:pPr>
    </w:p>
    <w:p w14:paraId="6A1F75CE">
      <w:pPr>
        <w:sectPr>
          <w:pgSz w:w="16383" w:h="11906" w:orient="landscape"/>
          <w:cols w:space="720" w:num="1"/>
        </w:sectPr>
      </w:pPr>
      <w:bookmarkStart w:id="34" w:name="block-62160196"/>
    </w:p>
    <w:bookmarkEnd w:id="33"/>
    <w:bookmarkEnd w:id="34"/>
    <w:p w14:paraId="24210C9D">
      <w:pPr>
        <w:spacing w:before="199" w:after="199" w:line="336" w:lineRule="auto"/>
        <w:ind w:left="120"/>
        <w:jc w:val="left"/>
      </w:pPr>
      <w:bookmarkStart w:id="35" w:name="block-62160200"/>
      <w:r>
        <w:rPr>
          <w:rFonts w:ascii="Times New Roman" w:hAnsi="Times New Roman"/>
          <w:b/>
          <w:i w:val="0"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17DA0C6A">
      <w:pPr>
        <w:spacing w:before="199" w:after="199" w:line="336" w:lineRule="auto"/>
        <w:ind w:left="120"/>
        <w:jc w:val="left"/>
      </w:pPr>
    </w:p>
    <w:p w14:paraId="0644AEDD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1D6A1357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4"/>
        <w:gridCol w:w="7102"/>
      </w:tblGrid>
      <w:tr w14:paraId="76711A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0D25E8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F00935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3CD2959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3F6348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3B58B8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75478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632382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0A557C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14:paraId="1C28E2B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266882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3B00D7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14:paraId="7876BC5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D68C2F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3B353F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14:paraId="03B19E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CBEC81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BB4CAD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14:paraId="23C9C9B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8A4EF6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CB4DF5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числа</w:t>
            </w:r>
          </w:p>
        </w:tc>
      </w:tr>
      <w:tr w14:paraId="655C2FC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F9B367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A208BA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14:paraId="792623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25AD9B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93E103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14:paraId="348AFAB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6EC233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2E3E50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14:paraId="14D17C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6E1B1C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76B837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77F8EE6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EA46CB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3A234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14:paraId="79508D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767D3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1A1C28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буквенных выражений при заданных значениях переменных</w:t>
            </w:r>
          </w:p>
        </w:tc>
      </w:tr>
      <w:tr w14:paraId="3B5E9A4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3391C5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8F02F5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14:paraId="44C526A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ED522B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343A6B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14:paraId="5B8F53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4FBCA3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8AC5C1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14:paraId="4F183F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9F265E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BE4B34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14:paraId="003991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B03E9B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58036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14:paraId="76C3D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7E7BDF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7378DC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099E3C1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95FA57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F14432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14:paraId="3EB485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4BB59F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4AB32E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14:paraId="24FD7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3717E7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1C81D3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14:paraId="00EB8B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754610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5278D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14:paraId="3EB135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64D8C2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27797F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14:paraId="475A0C2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1BFDE5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B31399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14:paraId="11498B1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8AC1E2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153BB5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</w:tr>
      <w:tr w14:paraId="083B68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5DA973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280887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14:paraId="0971FA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341525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B3DD79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14:paraId="3F2C007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0CBFD9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D04D1E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y = |х|</w:t>
            </w:r>
          </w:p>
        </w:tc>
      </w:tr>
      <w:tr w14:paraId="3C617C8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374104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BBFDBF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14:paraId="197A75A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97E1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5FED36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14:paraId="239687D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C973B4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7760B8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11BD4660">
      <w:pPr>
        <w:spacing w:before="0" w:after="0"/>
        <w:ind w:left="120"/>
        <w:jc w:val="left"/>
      </w:pPr>
    </w:p>
    <w:p w14:paraId="5CFCEFA3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0778450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7065"/>
      </w:tblGrid>
      <w:tr w14:paraId="691A4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84B855C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2A1F8AD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1BD8AC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DFEBFE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0B71A4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0BA432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0F34F6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D50271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14:paraId="2A7469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BDFF04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C60A06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14:paraId="06EC02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0899D7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CBCA3E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14:paraId="112EF8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00CEDF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3D13CC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38A9B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857940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CD06D4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14:paraId="0132E1D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FC86C3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23F8A6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14:paraId="044F3ED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F2AEFC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0D6029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14:paraId="51F4FAC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3776E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273D29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14:paraId="04EE6B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EB6D27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390B2B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2FFE98F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0B8B43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3EE857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14:paraId="1BAF800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2A8143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96D23C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14:paraId="4C88F8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586364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5B7D75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14:paraId="4899FFD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BBD7C0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6CAC94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14:paraId="7F08529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4A2417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F48750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063E74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0CC892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C0BCA3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14:paraId="40C81B9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130FF6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3CE7BD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14:paraId="03091F8B">
            <w:pPr>
              <w:jc w:val="left"/>
            </w:pPr>
            <m:oMathPara>
              <m:oMath>
                <m:r>
                  <m:rPr/>
                  <w:rPr>
                    <w:rFonts w:ascii="Cambria Math" w:hAnsi="Cambria Math" w:eastAsia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hAnsi="Cambria Math" w:eastAsia="Cambria Math" w:cs="Cambria Math"/>
                  </w:rPr>
                  <m:t>/</m:t>
                </m:r>
                <m:r>
                  <m:rPr/>
                  <w:rPr>
                    <w:rFonts w:ascii="Cambria Math" w:hAnsi="Cambria Math" w:eastAsia="Cambria Math" w:cs="Cambria Math"/>
                  </w:rPr>
                  <m:t>x</m:t>
                </m:r>
              </m:oMath>
            </m:oMathPara>
          </w:p>
          <w:p w14:paraId="609D68D1">
            <w:pPr>
              <w:spacing w:before="0" w:after="0" w:line="288" w:lineRule="auto"/>
              <w:ind w:left="314"/>
              <w:jc w:val="both"/>
            </w:pPr>
          </w:p>
          <w:p w14:paraId="5DD86D7F">
            <w:pPr>
              <w:spacing w:before="0" w:after="0" w:line="288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y</w:t>
            </w:r>
          </w:p>
          <w:p w14:paraId="680F3E50">
            <w:pPr>
              <w:spacing w:before="0" w:after="0" w:line="288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=</w:t>
            </w:r>
          </w:p>
          <w:p w14:paraId="556A85E3">
            <w:pPr>
              <w:spacing w:before="0" w:after="0" w:line="288" w:lineRule="auto"/>
              <w:ind w:left="314"/>
              <w:jc w:val="both"/>
            </w:pPr>
          </w:p>
          <w:p w14:paraId="2A856B8A">
            <w:pPr>
              <w:spacing w:before="0" w:after="0" w:line="288" w:lineRule="auto"/>
              <w:ind w:left="0"/>
              <w:jc w:val="both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x</w:t>
            </w:r>
          </w:p>
          <w:p w14:paraId="71A79832">
            <w:pPr>
              <w:spacing w:before="0" w:after="0" w:line="288" w:lineRule="auto"/>
              <w:ind w:left="0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, y =x², y = x³, y = |х|, описывать свойства числовой функции по её графику</w:t>
            </w:r>
          </w:p>
        </w:tc>
      </w:tr>
    </w:tbl>
    <w:p w14:paraId="715B2263">
      <w:pPr>
        <w:spacing w:before="0" w:after="0"/>
        <w:ind w:left="120"/>
        <w:jc w:val="left"/>
      </w:pPr>
    </w:p>
    <w:p w14:paraId="76EC56DE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419B03D2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6973"/>
      </w:tblGrid>
      <w:tr w14:paraId="025CE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570DB3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D230C6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14:paraId="2B9103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A0742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E8DEF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21FF55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8C108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0ACDE2E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14:paraId="527540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4DD87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BADCB9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14:paraId="27AFE2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A3DE0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969E8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14:paraId="27322E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8892C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97503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14:paraId="10B2C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13549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7873EB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2763995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60076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FF8CF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14:paraId="48B81D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FB313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086766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14:paraId="4E7AFE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B05FB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BA8A4D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14:paraId="421FDF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E411A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6B3B1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14:paraId="6783ADF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0DB34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212956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14:paraId="2C44AB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8E1A56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604237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14:paraId="6798951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6E2D4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DE06CF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14:paraId="5F14AB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48E68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A56AD2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7EBB6C3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7C474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E4166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, y=k/x, y=a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fill="FFFFFF"/>
              </w:rPr>
              <w:t>x²+bx+c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 зависимости от значений коэффициентов, описывать свойства функций</w:t>
            </w:r>
          </w:p>
        </w:tc>
      </w:tr>
      <w:tr w14:paraId="240D5E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ABF5A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D15E4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Показывать схематически расположение на координатной плоскости графиков функций вида y = </w:t>
            </w:r>
            <w:r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  <w:rtl/>
              </w:rPr>
              <w:t>٧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x, y = |х| и описывать свойства функций</w:t>
            </w:r>
          </w:p>
        </w:tc>
      </w:tr>
      <w:tr w14:paraId="7030220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479B5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C37751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14:paraId="1A92F5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833488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6CCAC4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14:paraId="12638ED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F8D19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34DEEEE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14:paraId="0E46832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2B17E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24BD611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14:paraId="202787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F123C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F4141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14:paraId="3B22BE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554B6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50E59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14:paraId="730D0DF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0E9B4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7ABED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3989E8B2">
      <w:pPr>
        <w:sectPr>
          <w:pgSz w:w="11906" w:h="16383"/>
          <w:cols w:space="720" w:num="1"/>
        </w:sectPr>
      </w:pPr>
      <w:bookmarkStart w:id="36" w:name="block-62160200"/>
    </w:p>
    <w:bookmarkEnd w:id="35"/>
    <w:bookmarkEnd w:id="36"/>
    <w:p w14:paraId="1A911F49">
      <w:pPr>
        <w:spacing w:before="199" w:after="199" w:line="336" w:lineRule="auto"/>
        <w:ind w:left="120"/>
        <w:jc w:val="left"/>
      </w:pPr>
      <w:bookmarkStart w:id="37" w:name="block-62160201"/>
      <w:r>
        <w:rPr>
          <w:rFonts w:ascii="Times New Roman" w:hAnsi="Times New Roman"/>
          <w:b/>
          <w:i w:val="0"/>
          <w:color w:val="000000"/>
          <w:sz w:val="28"/>
        </w:rPr>
        <w:t>ПРОВЕРЯЕМЫЕ ЭЛЕМЕНТЫ СОДЕРЖАНИЯ</w:t>
      </w:r>
    </w:p>
    <w:p w14:paraId="055EA6DD">
      <w:pPr>
        <w:spacing w:before="199" w:after="199" w:line="336" w:lineRule="auto"/>
        <w:ind w:left="120"/>
        <w:jc w:val="left"/>
      </w:pPr>
    </w:p>
    <w:p w14:paraId="299561F6">
      <w:pPr>
        <w:spacing w:before="199" w:after="199" w:line="336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7 КЛАСС</w:t>
      </w:r>
    </w:p>
    <w:p w14:paraId="05CC1DE2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7123"/>
      </w:tblGrid>
      <w:tr w14:paraId="328A38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836FD78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6B81CC7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04685C4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69D12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B5004A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38739C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EF831F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3AC04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14:paraId="5EF7162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99AD4B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AB02F3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14:paraId="0020349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77F339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E33B89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14:paraId="4F43A48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21220E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A0FAF1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14:paraId="5BAF1E9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0708E8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4978A4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14:paraId="484EFD9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1BAEE2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5D037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14:paraId="18496E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8D6C32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AFD3821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794627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71EC97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09D6AF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14:paraId="741E1D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0D45C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92A212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14:paraId="0A51CD0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4AE25F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93EEEF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14:paraId="4FAC7EC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882BC3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B9666E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степени с натуральным показателем</w:t>
            </w:r>
          </w:p>
        </w:tc>
      </w:tr>
      <w:tr w14:paraId="307A7FF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022FD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ED10DE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14:paraId="6D8D80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83D540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814962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14:paraId="71F36AC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A9A75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89B86B9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</w:t>
            </w:r>
          </w:p>
        </w:tc>
      </w:tr>
      <w:tr w14:paraId="6E1D2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F2902B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52E085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14:paraId="3D5B7E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10FB56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9A90CA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14:paraId="798F8B6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F71AA3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BFF2E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14:paraId="5A79D5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F4DB6A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1D8E3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14:paraId="5AE4BC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1078DC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03120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14:paraId="22AA633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C674B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60F0F13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и графики. Функции</w:t>
            </w:r>
          </w:p>
        </w:tc>
      </w:tr>
      <w:tr w14:paraId="2373F51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0F4E76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5F3233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Координата точки на прямой</w:t>
            </w:r>
          </w:p>
        </w:tc>
      </w:tr>
      <w:tr w14:paraId="47D6955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DCB574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AC952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14:paraId="178F4AA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E1A250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C3CA1B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Ox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Oy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14:paraId="23D60A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A0EF48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EA15D4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14:paraId="09A845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395F2A1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9612F8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14:paraId="53D63A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3DD907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D7D754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b w:val="0"/>
                <w:i w:val="0"/>
                <w:color w:val="333333"/>
                <w:sz w:val="24"/>
                <w:shd w:val="clear" w:fill="FFFFFF"/>
              </w:rPr>
              <w:t>y = |х|</w:t>
            </w:r>
          </w:p>
        </w:tc>
      </w:tr>
      <w:tr w14:paraId="7B10390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243CAF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1A3745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решение линейных уравнений и систем линейных уравнений</w:t>
            </w:r>
          </w:p>
        </w:tc>
      </w:tr>
    </w:tbl>
    <w:p w14:paraId="74307950">
      <w:pPr>
        <w:spacing w:before="0" w:after="0"/>
        <w:ind w:left="120"/>
        <w:jc w:val="left"/>
      </w:pPr>
    </w:p>
    <w:p w14:paraId="4B33BF5E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8 КЛАСС</w:t>
      </w:r>
    </w:p>
    <w:p w14:paraId="152218CE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4"/>
        <w:gridCol w:w="7042"/>
      </w:tblGrid>
      <w:tr w14:paraId="7663D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BDBA5DF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E1C5979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3B10394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FA5AAC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96967C6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054A42E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885448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AE12FA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14:paraId="4E96EB6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00741E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929C29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14:paraId="21247E4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B9D41A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5DE513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14:paraId="5D78DEB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D7CAFD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C3DE5E9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545790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7ED82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5EDDDE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14:paraId="47AC523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BDDC4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F029E1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14:paraId="7CE552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FE6A59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40E265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14:paraId="76010EE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22652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321758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14:paraId="5E9D18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40071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4D2A3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5598CF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A89396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122588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уравнение, формула корней квадратного уравнения. Теорема Виета</w:t>
            </w:r>
          </w:p>
        </w:tc>
      </w:tr>
      <w:tr w14:paraId="76CA7CC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47BC9E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3C3F19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14:paraId="2A459DF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CA6A7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F387ED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14:paraId="628356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71E678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B118FC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14:paraId="4C07DB8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639FB9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C217715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14:paraId="5BDF6FD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C7F536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FC373C9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</w:tr>
      <w:tr w14:paraId="0E4848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4FE5AD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1A9EE6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Неравенство с одной переменной</w:t>
            </w:r>
          </w:p>
        </w:tc>
      </w:tr>
      <w:tr w14:paraId="4A3EBD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C85A88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8768028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Равносильность неравенств</w:t>
            </w:r>
          </w:p>
        </w:tc>
      </w:tr>
      <w:tr w14:paraId="177F45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D61D33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EC0211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14:paraId="79571B2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7E0CE6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7FE0531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14:paraId="28B6D93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3E61F4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B75661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346E6B2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756E7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658F64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14:paraId="3DD16D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D34CE2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50364B6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14:paraId="6B42E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FE84E1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F3EBF1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Примеры графиков функций, отражающих реальные процессы</w:t>
            </w:r>
          </w:p>
        </w:tc>
      </w:tr>
      <w:tr w14:paraId="26D9952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CCD0FB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8BB27B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14:paraId="40BFCE5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9A6D0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477444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  <w:shd w:val="clear" w:fill="FFFFFF"/>
              </w:rPr>
              <w:t>y =x², y = x³</w:t>
            </w:r>
          </w:p>
        </w:tc>
      </w:tr>
      <w:tr w14:paraId="189D55E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5967C4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604A98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hd w:val="clear" w:fill="FFFFFF"/>
              </w:rPr>
              <w:t xml:space="preserve">y = </w:t>
            </w:r>
            <w:r>
              <w:rPr>
                <w:rFonts w:ascii="Times New Roman" w:hAnsi="Times New Roman" w:cs="Times New Roman"/>
                <w:b w:val="0"/>
                <w:i/>
                <w:iCs/>
                <w:color w:val="000000"/>
                <w:sz w:val="24"/>
                <w:szCs w:val="24"/>
                <w:shd w:val="clear" w:fill="FFFFFF"/>
                <w:rtl/>
              </w:rPr>
              <w:t>٧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  <w:shd w:val="clear" w:fill="FFFFFF"/>
              </w:rPr>
              <w:t>x, y = |х|</w:t>
            </w:r>
          </w:p>
        </w:tc>
      </w:tr>
      <w:tr w14:paraId="59D5578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42417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5D1AB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14:paraId="64E3C137">
      <w:pPr>
        <w:spacing w:before="0" w:after="0"/>
        <w:ind w:left="120"/>
        <w:jc w:val="left"/>
      </w:pPr>
    </w:p>
    <w:p w14:paraId="347CC265">
      <w:pPr>
        <w:spacing w:before="199" w:after="199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9 КЛАСС</w:t>
      </w:r>
    </w:p>
    <w:p w14:paraId="5C343D78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7274"/>
      </w:tblGrid>
      <w:tr w14:paraId="390F3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FA4FD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47F99F4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217A1FA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C9070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5B1121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43F3B7F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9F1DA7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B7F415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14:paraId="71CC18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0C0393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5AB76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14:paraId="03CE6E4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D19D16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2E0791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14:paraId="29995C3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4D4CE6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7F7B3B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14:paraId="33E665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0823EB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F23CD90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6B7B595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AD3A2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3725C3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с одной переменной</w:t>
            </w:r>
          </w:p>
        </w:tc>
      </w:tr>
      <w:tr w14:paraId="387F28C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7A0BF6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1687CC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</w:tr>
      <w:tr w14:paraId="3AF99F4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40CAB9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CEC3F3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14:paraId="70001AF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A7CF0B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081B077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14:paraId="7E04480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5489D4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7BD019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14:paraId="77B0C3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4597F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F11BF2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уравнений</w:t>
            </w:r>
          </w:p>
        </w:tc>
      </w:tr>
      <w:tr w14:paraId="434E6DA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EA3B2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FC49BE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14:paraId="5863088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0B4B11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02114C4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14:paraId="5372CDD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676430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A56F2D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14:paraId="307D10E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3F0679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B8FDDC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системы уравнений с двумя переменными</w:t>
            </w:r>
          </w:p>
        </w:tc>
      </w:tr>
      <w:tr w14:paraId="59B83C7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ECF4D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8AC5ECB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14:paraId="285831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C3773E3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33A2CCB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неравенства и их свойства</w:t>
            </w:r>
          </w:p>
        </w:tc>
      </w:tr>
      <w:tr w14:paraId="2BFFB47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B1C00F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C1FA4B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14:paraId="006C327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C9E567C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766A0E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14:paraId="355DF09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8111BF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832BF9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Квадратные неравенства</w:t>
            </w:r>
          </w:p>
        </w:tc>
      </w:tr>
      <w:tr w14:paraId="417EFD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DB4CB0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679EE3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14:paraId="22E6772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E58EC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DC8C842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223C701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B1A9CA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F52CD13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14:paraId="3ED6149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7B8046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A7D9F07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y=kx, y=kx+b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7DCAFB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989E92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16922DF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b w:val="0"/>
                <w:i/>
                <w:color w:val="333333"/>
                <w:sz w:val="24"/>
              </w:rPr>
              <w:t>y = x³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5AF3B93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5B4B7CF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658B844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 их свойства</w:t>
            </w:r>
          </w:p>
        </w:tc>
      </w:tr>
      <w:tr w14:paraId="0C69BD3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3AF8A6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081861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0C2493C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165B0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B87750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-го члена</w:t>
            </w:r>
          </w:p>
        </w:tc>
      </w:tr>
      <w:tr w14:paraId="1A2D9A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4F37B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23334D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членов</w:t>
            </w:r>
          </w:p>
        </w:tc>
      </w:tr>
      <w:tr w14:paraId="73BADFD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A5BB5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263E96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b w:val="0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членов</w:t>
            </w:r>
          </w:p>
        </w:tc>
      </w:tr>
      <w:tr w14:paraId="5422D5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ACFA9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2E7B9E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  <w:tr w14:paraId="24B6C86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F382BA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E4953D4">
            <w:pPr>
              <w:spacing w:before="0" w:after="0" w:line="336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Сложные проценты</w:t>
            </w:r>
          </w:p>
        </w:tc>
      </w:tr>
    </w:tbl>
    <w:p w14:paraId="1F7F3648">
      <w:pPr>
        <w:spacing w:before="0" w:after="0"/>
        <w:ind w:left="120"/>
        <w:jc w:val="left"/>
      </w:pPr>
    </w:p>
    <w:p w14:paraId="4A42361C">
      <w:pPr>
        <w:sectPr>
          <w:pgSz w:w="11906" w:h="16383"/>
          <w:cols w:space="720" w:num="1"/>
        </w:sectPr>
      </w:pPr>
      <w:bookmarkStart w:id="38" w:name="block-62160201"/>
    </w:p>
    <w:bookmarkEnd w:id="37"/>
    <w:bookmarkEnd w:id="38"/>
    <w:p w14:paraId="465309CE">
      <w:pPr>
        <w:spacing w:before="199" w:after="199" w:line="336" w:lineRule="auto"/>
        <w:ind w:left="120"/>
        <w:jc w:val="left"/>
      </w:pPr>
      <w:bookmarkStart w:id="39" w:name="block-62160203"/>
      <w:r>
        <w:rPr>
          <w:rFonts w:ascii="Times New Roman" w:hAnsi="Times New Roman"/>
          <w:b/>
          <w:i w:val="0"/>
          <w:color w:val="000000"/>
          <w:sz w:val="28"/>
        </w:rPr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B5BFB3C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5"/>
        <w:gridCol w:w="6991"/>
      </w:tblGrid>
      <w:tr w14:paraId="559574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91619E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62A92B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14:paraId="62CA15B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FDEFE6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2C0B8E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14:paraId="42BC847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298EA0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018F82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14:paraId="6F96D7F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4054F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F28E36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14:paraId="28F7E47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D6642D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D43794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14:paraId="3DF1A70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D6947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7AD6A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14:paraId="34780A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61F29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7DE13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14:paraId="04308C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E5035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1F2FDE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14:paraId="3D9BF1D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28A16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70535B8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14:paraId="4C4B02C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BEC957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780B83C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14:paraId="13A279D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EA109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8D0A36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14:paraId="595B67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06066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3C0793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14:paraId="5CA663F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9EA0DE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09B3CC1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14:paraId="513E8A1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2A1918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746A95F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14:paraId="59C377E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9F6A02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F69DC5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14:paraId="2225E37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D49A44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53AA5CA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14:paraId="0259DB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1BE15">
            <w:pPr>
              <w:spacing w:before="0" w:after="0" w:line="336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88B91D">
            <w:pPr>
              <w:spacing w:before="0" w:after="0" w:line="336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D264161">
      <w:pPr>
        <w:spacing w:before="0" w:after="0"/>
        <w:ind w:left="120"/>
        <w:jc w:val="left"/>
      </w:pPr>
    </w:p>
    <w:p w14:paraId="41F308F0">
      <w:pPr>
        <w:sectPr>
          <w:pgSz w:w="11906" w:h="16383"/>
          <w:cols w:space="720" w:num="1"/>
        </w:sectPr>
      </w:pPr>
      <w:bookmarkStart w:id="40" w:name="block-62160203"/>
    </w:p>
    <w:bookmarkEnd w:id="39"/>
    <w:bookmarkEnd w:id="40"/>
    <w:p w14:paraId="2B07D8F7">
      <w:pPr>
        <w:spacing w:before="199" w:after="199" w:line="336" w:lineRule="auto"/>
        <w:ind w:left="120"/>
        <w:jc w:val="left"/>
      </w:pPr>
      <w:bookmarkStart w:id="41" w:name="block-62160204"/>
      <w:r>
        <w:rPr>
          <w:rFonts w:ascii="Times New Roman" w:hAnsi="Times New Roman"/>
          <w:b/>
          <w:i w:val="0"/>
          <w:color w:val="000000"/>
          <w:sz w:val="28"/>
        </w:rPr>
        <w:t>ПЕРЕЧЕНЬ ЭЛЕМЕНТОВ СОДЕРЖАНИЯ, ПРОВЕРЯЕМЫХ НА ОГЭ ПО МАТЕМАТИКЕ</w:t>
      </w:r>
    </w:p>
    <w:p w14:paraId="6DD773D9">
      <w:pPr>
        <w:spacing w:before="0" w:after="0"/>
        <w:ind w:left="120"/>
        <w:jc w:val="left"/>
      </w:pPr>
    </w:p>
    <w:tbl>
      <w:tblPr>
        <w:tblStyle w:val="7"/>
        <w:tblW w:w="0" w:type="auto"/>
        <w:tblCellSpacing w:w="0" w:type="dxa"/>
        <w:tblInd w:w="183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7305"/>
      </w:tblGrid>
      <w:tr w14:paraId="2A9CEDE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E04C05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4D87B97">
            <w:pPr>
              <w:spacing w:before="0" w:after="0"/>
              <w:ind w:left="272"/>
              <w:jc w:val="left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14:paraId="47A75E4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79AC8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A4358E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Числа и вычисления</w:t>
            </w:r>
          </w:p>
        </w:tc>
      </w:tr>
      <w:tr w14:paraId="1E29013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E3BDF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4A4268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14:paraId="7F9BFF8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A94343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69353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14:paraId="65D02EF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7A35B7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B8D527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14:paraId="266F6C0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ED9F8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3FA59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14:paraId="6043847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77FE4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8877C0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14:paraId="376A030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12F82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7C8052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Алгебраические выражения</w:t>
            </w:r>
          </w:p>
        </w:tc>
      </w:tr>
      <w:tr w14:paraId="6B160858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1FECA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E18D77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14:paraId="146A566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7B05E4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1B8A335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14:paraId="73B67D9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6B2D5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25E508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Многочлены </w:t>
            </w:r>
          </w:p>
        </w:tc>
      </w:tr>
      <w:tr w14:paraId="24AFA9C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237FDC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855EB3A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Алгебраическая дробь </w:t>
            </w:r>
          </w:p>
        </w:tc>
      </w:tr>
      <w:tr w14:paraId="51603B1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3A26A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944C0B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14:paraId="56A7134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4E07C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EF4B158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Уравнения и неравенства</w:t>
            </w:r>
          </w:p>
        </w:tc>
      </w:tr>
      <w:tr w14:paraId="1D250D1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2F409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2B4743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14:paraId="4680268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D7A652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6AFC92C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Целые и дробно-рациональные неравенства. Системы и совокупности неравенств</w:t>
            </w:r>
          </w:p>
        </w:tc>
      </w:tr>
      <w:tr w14:paraId="2ECB28A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9E5CB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674801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Решение текстовых задач</w:t>
            </w:r>
          </w:p>
        </w:tc>
      </w:tr>
      <w:tr w14:paraId="55DA4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108AE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D74AC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Числовые последовательности</w:t>
            </w:r>
          </w:p>
        </w:tc>
      </w:tr>
      <w:tr w14:paraId="34B5010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E79B68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CD0A59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14:paraId="2378BC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2E8430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8BC8B66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Арифметическая и геометрическая прогрессии. Формула сложных процентов</w:t>
            </w:r>
          </w:p>
        </w:tc>
      </w:tr>
      <w:tr w14:paraId="70C11F3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68F2DC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52A23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Функции</w:t>
            </w:r>
          </w:p>
        </w:tc>
      </w:tr>
      <w:tr w14:paraId="746F16A6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70460F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27075F">
            <w:pPr>
              <w:spacing w:before="0" w:after="0" w:line="360" w:lineRule="auto"/>
              <w:ind w:left="314"/>
              <w:jc w:val="both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14:paraId="0B8609C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6C9D1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0BFBB84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Координаты на прямой и плоскости</w:t>
            </w:r>
          </w:p>
        </w:tc>
      </w:tr>
      <w:tr w14:paraId="16CF4F7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CA4099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8932A39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Координатная прямая</w:t>
            </w:r>
          </w:p>
        </w:tc>
      </w:tr>
      <w:tr w14:paraId="3DD1E1A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58EAAB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0ED0D09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Декартовы координаты на плоскости</w:t>
            </w:r>
          </w:p>
        </w:tc>
      </w:tr>
      <w:tr w14:paraId="25760A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1D99D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4E46D9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Геометрия</w:t>
            </w:r>
          </w:p>
        </w:tc>
      </w:tr>
      <w:tr w14:paraId="0237632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484AF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55753F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14:paraId="6D60DFC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F65BAE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109960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Треугольник</w:t>
            </w:r>
          </w:p>
        </w:tc>
      </w:tr>
      <w:tr w14:paraId="055960E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067C0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F0AA60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Многоугольники </w:t>
            </w:r>
          </w:p>
        </w:tc>
      </w:tr>
      <w:tr w14:paraId="27708F3D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F462B7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B71C0C5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Окружность и круг </w:t>
            </w:r>
          </w:p>
        </w:tc>
      </w:tr>
      <w:tr w14:paraId="73FB587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7F080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82C315F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14:paraId="367BCE2A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2A1CCF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BE18B60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Векторы на плоскости </w:t>
            </w:r>
          </w:p>
        </w:tc>
      </w:tr>
      <w:tr w14:paraId="5F56FF6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2CD06D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3605D63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Вероятность и статистика</w:t>
            </w:r>
          </w:p>
        </w:tc>
      </w:tr>
      <w:tr w14:paraId="0977CC10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7C04F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2AD02FB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Описательная статистика </w:t>
            </w:r>
          </w:p>
        </w:tc>
      </w:tr>
      <w:tr w14:paraId="66113B6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AB637A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F08397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</w:t>
            </w:r>
          </w:p>
        </w:tc>
      </w:tr>
      <w:tr w14:paraId="41BB46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247D95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FC450A5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Комбинаторика </w:t>
            </w:r>
          </w:p>
        </w:tc>
      </w:tr>
      <w:tr w14:paraId="3669A1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0EE7C1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E6AADD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 </w:t>
            </w:r>
          </w:p>
        </w:tc>
      </w:tr>
      <w:tr w14:paraId="436A1A5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  <w:tblCellSpacing w:w="0" w:type="dxa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A33393">
            <w:pPr>
              <w:spacing w:before="0" w:after="0" w:line="360" w:lineRule="auto"/>
              <w:ind w:left="314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2722C86">
            <w:pPr>
              <w:spacing w:before="0" w:after="0" w:line="360" w:lineRule="auto"/>
              <w:ind w:left="314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Графы </w:t>
            </w:r>
          </w:p>
        </w:tc>
      </w:tr>
    </w:tbl>
    <w:p w14:paraId="479BD9DB">
      <w:pPr>
        <w:spacing w:before="0" w:after="0"/>
        <w:ind w:left="120"/>
        <w:jc w:val="left"/>
      </w:pPr>
    </w:p>
    <w:p w14:paraId="23C76A99">
      <w:pPr>
        <w:sectPr>
          <w:pgSz w:w="11906" w:h="16383"/>
          <w:cols w:space="720" w:num="1"/>
        </w:sectPr>
      </w:pPr>
      <w:bookmarkStart w:id="42" w:name="block-62160204"/>
    </w:p>
    <w:bookmarkEnd w:id="41"/>
    <w:bookmarkEnd w:id="42"/>
    <w:p w14:paraId="3C32F547">
      <w:pPr>
        <w:spacing w:before="0" w:after="0"/>
        <w:ind w:left="120"/>
        <w:jc w:val="left"/>
      </w:pPr>
      <w:bookmarkStart w:id="43" w:name="block-62160202"/>
      <w:r>
        <w:rPr>
          <w:rFonts w:ascii="Times New Roman" w:hAnsi="Times New Roman"/>
          <w:b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6F865178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ОБЯЗАТЕЛЬНЫЕ УЧЕБНЫЕ МАТЕРИАЛЫ ДЛЯ УЧЕНИКА</w:t>
      </w:r>
    </w:p>
    <w:p w14:paraId="52B766FD">
      <w:pPr>
        <w:spacing w:before="0" w:after="0" w:line="480" w:lineRule="auto"/>
        <w:ind w:left="120"/>
        <w:jc w:val="left"/>
      </w:pPr>
    </w:p>
    <w:p w14:paraId="0BDBE9A9">
      <w:pPr>
        <w:spacing w:before="0" w:after="0" w:line="480" w:lineRule="auto"/>
        <w:ind w:left="120"/>
        <w:jc w:val="left"/>
      </w:pPr>
    </w:p>
    <w:p w14:paraId="0BEF246C">
      <w:pPr>
        <w:spacing w:before="0" w:after="0"/>
        <w:ind w:left="120"/>
        <w:jc w:val="left"/>
      </w:pPr>
    </w:p>
    <w:p w14:paraId="021396E7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МЕТОДИЧЕСКИЕ МАТЕРИАЛЫ ДЛЯ УЧИТЕЛЯ</w:t>
      </w:r>
    </w:p>
    <w:p w14:paraId="778BC0E8">
      <w:pPr>
        <w:spacing w:before="0" w:after="0" w:line="480" w:lineRule="auto"/>
        <w:ind w:left="120"/>
        <w:jc w:val="left"/>
      </w:pPr>
    </w:p>
    <w:p w14:paraId="3420B363">
      <w:pPr>
        <w:spacing w:before="0" w:after="0"/>
        <w:ind w:left="120"/>
        <w:jc w:val="left"/>
      </w:pPr>
    </w:p>
    <w:p w14:paraId="1FD6A0FE">
      <w:pPr>
        <w:spacing w:before="0" w:after="0" w:line="480" w:lineRule="auto"/>
        <w:ind w:left="120"/>
        <w:jc w:val="left"/>
      </w:pPr>
      <w:r>
        <w:rPr>
          <w:rFonts w:ascii="Times New Roman" w:hAnsi="Times New Roman"/>
          <w:b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3A72DCD5">
      <w:pPr>
        <w:spacing w:before="0" w:after="0" w:line="480" w:lineRule="auto"/>
        <w:ind w:left="120"/>
        <w:jc w:val="left"/>
      </w:pPr>
    </w:p>
    <w:p w14:paraId="4096249A">
      <w:pPr>
        <w:sectPr>
          <w:pgSz w:w="11906" w:h="16383"/>
          <w:cols w:space="720" w:num="1"/>
        </w:sectPr>
      </w:pPr>
      <w:bookmarkStart w:id="44" w:name="block-62160202"/>
    </w:p>
    <w:bookmarkEnd w:id="43"/>
    <w:bookmarkEnd w:id="44"/>
    <w:p w14:paraId="6F1C77D5"/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1">
    <w:nsid w:val="BF205925"/>
    <w:multiLevelType w:val="singleLevel"/>
    <w:tmpl w:val="BF205925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2">
    <w:nsid w:val="CF092B84"/>
    <w:multiLevelType w:val="singleLevel"/>
    <w:tmpl w:val="CF092B84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4">
    <w:nsid w:val="03D62ECE"/>
    <w:multiLevelType w:val="singleLevel"/>
    <w:tmpl w:val="03D62ECE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abstractNum w:abstractNumId="5">
    <w:nsid w:val="59ADCABA"/>
    <w:multiLevelType w:val="singleLevel"/>
    <w:tmpl w:val="59ADCABA"/>
    <w:lvl w:ilvl="0" w:tentative="0">
      <w:start w:val="1"/>
      <w:numFmt w:val="bullet"/>
      <w:lvlText w:val=""/>
      <w:lvlJc w:val="left"/>
      <w:pPr>
        <w:ind w:left="927" w:hanging="360"/>
      </w:pPr>
      <w:rPr>
        <w:rFonts w:hint="default" w:ascii="Symbol" w:hAnsi="Symbol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00000"/>
    <w:rsid w:val="02E954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000FF" w:themeColor="hyperlink"/>
      <w:u w:val="single"/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Header Char"/>
    <w:basedOn w:val="6"/>
    <w:link w:val="12"/>
    <w:qFormat/>
    <w:uiPriority w:val="99"/>
  </w:style>
  <w:style w:type="character" w:customStyle="1" w:styleId="17">
    <w:name w:val="Heading 1 Char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6"/>
    <w:link w:val="13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73</Pages>
  <TotalTime>0</TotalTime>
  <ScaleCrop>false</ScaleCrop>
  <LinksUpToDate>false</LinksUpToDate>
  <Application>WPS Office_12.2.0.22549_F1E327BC-269C-435d-A152-05C5408002CA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2025-09-22T21:49:43Z</dcterms:created>
  <dc:creator>Admin</dc:creator>
  <cp:lastModifiedBy>Admin</cp:lastModifiedBy>
  <dcterms:modified xsi:type="dcterms:W3CDTF">2025-09-22T21:50:31Z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87A95DBDE2B34C46804D45F45B4DFD17_12</vt:lpwstr>
  </property>
</Properties>
</file>